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DD7F65" w14:textId="77777777" w:rsidR="009F6462" w:rsidRDefault="00000000">
      <w:pPr>
        <w:pStyle w:val="Ttulo1"/>
      </w:pPr>
      <w:r>
        <w:t>SECCIONALES TL Orales</w:t>
      </w:r>
    </w:p>
    <w:tbl>
      <w:tblPr>
        <w:tblStyle w:val="Tablaconcuadrcula"/>
        <w:tblW w:w="0" w:type="auto"/>
        <w:tblLook w:val="04A0" w:firstRow="1" w:lastRow="0" w:firstColumn="1" w:lastColumn="0" w:noHBand="0" w:noVBand="1"/>
      </w:tblPr>
      <w:tblGrid>
        <w:gridCol w:w="4314"/>
        <w:gridCol w:w="4316"/>
      </w:tblGrid>
      <w:tr w:rsidR="009F6462" w14:paraId="0D4CA1BF" w14:textId="77777777">
        <w:tc>
          <w:tcPr>
            <w:tcW w:w="4320" w:type="dxa"/>
          </w:tcPr>
          <w:p w14:paraId="6D6D1530" w14:textId="77777777" w:rsidR="009F6462" w:rsidRDefault="00000000">
            <w:r>
              <w:t>N°</w:t>
            </w:r>
          </w:p>
        </w:tc>
        <w:tc>
          <w:tcPr>
            <w:tcW w:w="4320" w:type="dxa"/>
          </w:tcPr>
          <w:p w14:paraId="0CD2C7EE" w14:textId="77777777" w:rsidR="009F6462" w:rsidRDefault="00000000">
            <w:r>
              <w:t>Sección</w:t>
            </w:r>
          </w:p>
        </w:tc>
      </w:tr>
      <w:tr w:rsidR="009F6462" w14:paraId="3DD9F4D3" w14:textId="77777777">
        <w:tc>
          <w:tcPr>
            <w:tcW w:w="4320" w:type="dxa"/>
          </w:tcPr>
          <w:p w14:paraId="4FE5DD46" w14:textId="77777777" w:rsidR="009F6462" w:rsidRDefault="00000000">
            <w:r>
              <w:t>1</w:t>
            </w:r>
          </w:p>
        </w:tc>
        <w:tc>
          <w:tcPr>
            <w:tcW w:w="4320" w:type="dxa"/>
          </w:tcPr>
          <w:p w14:paraId="4066ABCF" w14:textId="77777777" w:rsidR="009F6462" w:rsidRDefault="00000000">
            <w:r>
              <w:t>Cirugía bariátrica</w:t>
            </w:r>
          </w:p>
        </w:tc>
      </w:tr>
      <w:tr w:rsidR="009F6462" w:rsidRPr="00495D89" w14:paraId="1E7A7902" w14:textId="77777777">
        <w:tc>
          <w:tcPr>
            <w:tcW w:w="4320" w:type="dxa"/>
          </w:tcPr>
          <w:p w14:paraId="6D920736" w14:textId="77777777" w:rsidR="009F6462" w:rsidRDefault="00000000">
            <w:r>
              <w:t>2</w:t>
            </w:r>
          </w:p>
        </w:tc>
        <w:tc>
          <w:tcPr>
            <w:tcW w:w="4320" w:type="dxa"/>
          </w:tcPr>
          <w:p w14:paraId="162B842D" w14:textId="77777777" w:rsidR="009F6462" w:rsidRPr="00495D89" w:rsidRDefault="00000000">
            <w:pPr>
              <w:rPr>
                <w:lang w:val="es-CL"/>
              </w:rPr>
            </w:pPr>
            <w:r w:rsidRPr="00495D89">
              <w:rPr>
                <w:lang w:val="es-CL"/>
              </w:rPr>
              <w:t>Cirugía de cabeza y cuello</w:t>
            </w:r>
          </w:p>
        </w:tc>
      </w:tr>
      <w:tr w:rsidR="009F6462" w14:paraId="2B5744A2" w14:textId="77777777">
        <w:tc>
          <w:tcPr>
            <w:tcW w:w="4320" w:type="dxa"/>
          </w:tcPr>
          <w:p w14:paraId="5B810037" w14:textId="77777777" w:rsidR="009F6462" w:rsidRDefault="00000000">
            <w:r>
              <w:t>3</w:t>
            </w:r>
          </w:p>
        </w:tc>
        <w:tc>
          <w:tcPr>
            <w:tcW w:w="4320" w:type="dxa"/>
          </w:tcPr>
          <w:p w14:paraId="7EF22A8C" w14:textId="77777777" w:rsidR="009F6462" w:rsidRDefault="00000000">
            <w:r>
              <w:t>Cirugía de mama</w:t>
            </w:r>
          </w:p>
        </w:tc>
      </w:tr>
      <w:tr w:rsidR="009F6462" w14:paraId="37E19165" w14:textId="77777777">
        <w:tc>
          <w:tcPr>
            <w:tcW w:w="4320" w:type="dxa"/>
          </w:tcPr>
          <w:p w14:paraId="4DF0B36C" w14:textId="77777777" w:rsidR="009F6462" w:rsidRDefault="00000000">
            <w:r>
              <w:t>4</w:t>
            </w:r>
          </w:p>
        </w:tc>
        <w:tc>
          <w:tcPr>
            <w:tcW w:w="4320" w:type="dxa"/>
          </w:tcPr>
          <w:p w14:paraId="26201565" w14:textId="77777777" w:rsidR="009F6462" w:rsidRDefault="00000000">
            <w:r>
              <w:t>Cirugía general</w:t>
            </w:r>
          </w:p>
        </w:tc>
      </w:tr>
      <w:tr w:rsidR="009F6462" w14:paraId="5174CE68" w14:textId="77777777">
        <w:tc>
          <w:tcPr>
            <w:tcW w:w="4320" w:type="dxa"/>
          </w:tcPr>
          <w:p w14:paraId="63939107" w14:textId="77777777" w:rsidR="009F6462" w:rsidRDefault="00000000">
            <w:r>
              <w:t>5</w:t>
            </w:r>
          </w:p>
        </w:tc>
        <w:tc>
          <w:tcPr>
            <w:tcW w:w="4320" w:type="dxa"/>
          </w:tcPr>
          <w:p w14:paraId="2F2FA25E" w14:textId="77777777" w:rsidR="009F6462" w:rsidRDefault="00000000">
            <w:r>
              <w:t>Cirugía plástica y repardora</w:t>
            </w:r>
          </w:p>
        </w:tc>
      </w:tr>
      <w:tr w:rsidR="009F6462" w14:paraId="45605181" w14:textId="77777777">
        <w:tc>
          <w:tcPr>
            <w:tcW w:w="4320" w:type="dxa"/>
          </w:tcPr>
          <w:p w14:paraId="091F58F5" w14:textId="77777777" w:rsidR="009F6462" w:rsidRDefault="00000000">
            <w:r>
              <w:t>6</w:t>
            </w:r>
          </w:p>
        </w:tc>
        <w:tc>
          <w:tcPr>
            <w:tcW w:w="4320" w:type="dxa"/>
          </w:tcPr>
          <w:p w14:paraId="12A45512" w14:textId="77777777" w:rsidR="009F6462" w:rsidRDefault="00000000">
            <w:r>
              <w:t>Coloproctología</w:t>
            </w:r>
          </w:p>
        </w:tc>
      </w:tr>
      <w:tr w:rsidR="009F6462" w14:paraId="6E919B10" w14:textId="77777777">
        <w:tc>
          <w:tcPr>
            <w:tcW w:w="4320" w:type="dxa"/>
          </w:tcPr>
          <w:p w14:paraId="1B23A406" w14:textId="77777777" w:rsidR="009F6462" w:rsidRDefault="00000000">
            <w:r>
              <w:t>7</w:t>
            </w:r>
          </w:p>
        </w:tc>
        <w:tc>
          <w:tcPr>
            <w:tcW w:w="4320" w:type="dxa"/>
          </w:tcPr>
          <w:p w14:paraId="41582BB5" w14:textId="77777777" w:rsidR="009F6462" w:rsidRDefault="00000000">
            <w:r>
              <w:t>Endoscopia</w:t>
            </w:r>
          </w:p>
        </w:tc>
      </w:tr>
      <w:tr w:rsidR="009F6462" w14:paraId="105D2D22" w14:textId="77777777">
        <w:tc>
          <w:tcPr>
            <w:tcW w:w="4320" w:type="dxa"/>
          </w:tcPr>
          <w:p w14:paraId="62F6AC9F" w14:textId="77777777" w:rsidR="009F6462" w:rsidRDefault="00000000">
            <w:r>
              <w:t>8</w:t>
            </w:r>
          </w:p>
        </w:tc>
        <w:tc>
          <w:tcPr>
            <w:tcW w:w="4320" w:type="dxa"/>
          </w:tcPr>
          <w:p w14:paraId="2C493AB0" w14:textId="77777777" w:rsidR="009F6462" w:rsidRDefault="00000000">
            <w:r>
              <w:t>Esofagogástrico</w:t>
            </w:r>
          </w:p>
        </w:tc>
      </w:tr>
      <w:tr w:rsidR="009F6462" w14:paraId="0F4C0B8F" w14:textId="77777777">
        <w:tc>
          <w:tcPr>
            <w:tcW w:w="4320" w:type="dxa"/>
          </w:tcPr>
          <w:p w14:paraId="619937DB" w14:textId="77777777" w:rsidR="009F6462" w:rsidRDefault="00000000">
            <w:r>
              <w:t>9</w:t>
            </w:r>
          </w:p>
        </w:tc>
        <w:tc>
          <w:tcPr>
            <w:tcW w:w="4320" w:type="dxa"/>
          </w:tcPr>
          <w:p w14:paraId="4E00C9D7" w14:textId="77777777" w:rsidR="009F6462" w:rsidRDefault="00000000">
            <w:r>
              <w:t>Hepatobiliar</w:t>
            </w:r>
          </w:p>
        </w:tc>
      </w:tr>
      <w:tr w:rsidR="009F6462" w14:paraId="60BD1F94" w14:textId="77777777">
        <w:tc>
          <w:tcPr>
            <w:tcW w:w="4320" w:type="dxa"/>
          </w:tcPr>
          <w:p w14:paraId="7364273E" w14:textId="77777777" w:rsidR="009F6462" w:rsidRDefault="00000000">
            <w:r>
              <w:t>10</w:t>
            </w:r>
          </w:p>
        </w:tc>
        <w:tc>
          <w:tcPr>
            <w:tcW w:w="4320" w:type="dxa"/>
          </w:tcPr>
          <w:p w14:paraId="64425B80" w14:textId="77777777" w:rsidR="009F6462" w:rsidRDefault="00000000">
            <w:r>
              <w:t>Hernias</w:t>
            </w:r>
          </w:p>
        </w:tc>
      </w:tr>
      <w:tr w:rsidR="009F6462" w14:paraId="2F9A1E9B" w14:textId="77777777">
        <w:tc>
          <w:tcPr>
            <w:tcW w:w="4320" w:type="dxa"/>
          </w:tcPr>
          <w:p w14:paraId="5271680D" w14:textId="77777777" w:rsidR="009F6462" w:rsidRDefault="00000000">
            <w:r>
              <w:t>11</w:t>
            </w:r>
          </w:p>
        </w:tc>
        <w:tc>
          <w:tcPr>
            <w:tcW w:w="4320" w:type="dxa"/>
          </w:tcPr>
          <w:p w14:paraId="63B19B27" w14:textId="77777777" w:rsidR="009F6462" w:rsidRDefault="00000000">
            <w:r>
              <w:t>Oncología</w:t>
            </w:r>
          </w:p>
        </w:tc>
      </w:tr>
      <w:tr w:rsidR="009F6462" w:rsidRPr="00495D89" w14:paraId="185E90BC" w14:textId="77777777">
        <w:tc>
          <w:tcPr>
            <w:tcW w:w="4320" w:type="dxa"/>
          </w:tcPr>
          <w:p w14:paraId="4694E851" w14:textId="77777777" w:rsidR="009F6462" w:rsidRDefault="00000000">
            <w:r>
              <w:t>12</w:t>
            </w:r>
          </w:p>
        </w:tc>
        <w:tc>
          <w:tcPr>
            <w:tcW w:w="4320" w:type="dxa"/>
          </w:tcPr>
          <w:p w14:paraId="59A13441" w14:textId="77777777" w:rsidR="009F6462" w:rsidRPr="00495D89" w:rsidRDefault="00000000">
            <w:pPr>
              <w:rPr>
                <w:lang w:val="es-CL"/>
              </w:rPr>
            </w:pPr>
            <w:r w:rsidRPr="00495D89">
              <w:rPr>
                <w:lang w:val="es-CL"/>
              </w:rPr>
              <w:t xml:space="preserve">Recuperación acelerada en cirugía (ERAS) </w:t>
            </w:r>
          </w:p>
        </w:tc>
      </w:tr>
      <w:tr w:rsidR="009F6462" w14:paraId="79BD3E86" w14:textId="77777777">
        <w:tc>
          <w:tcPr>
            <w:tcW w:w="4320" w:type="dxa"/>
          </w:tcPr>
          <w:p w14:paraId="7EE33E15" w14:textId="77777777" w:rsidR="009F6462" w:rsidRDefault="00000000">
            <w:r>
              <w:t>13</w:t>
            </w:r>
          </w:p>
        </w:tc>
        <w:tc>
          <w:tcPr>
            <w:tcW w:w="4320" w:type="dxa"/>
          </w:tcPr>
          <w:p w14:paraId="6ED197E6" w14:textId="77777777" w:rsidR="009F6462" w:rsidRDefault="00000000">
            <w:r>
              <w:t>Simulación, educación</w:t>
            </w:r>
          </w:p>
        </w:tc>
      </w:tr>
      <w:tr w:rsidR="009F6462" w14:paraId="613A1C7A" w14:textId="77777777">
        <w:tc>
          <w:tcPr>
            <w:tcW w:w="4320" w:type="dxa"/>
          </w:tcPr>
          <w:p w14:paraId="6C149124" w14:textId="77777777" w:rsidR="009F6462" w:rsidRDefault="00000000">
            <w:r>
              <w:t>14</w:t>
            </w:r>
          </w:p>
        </w:tc>
        <w:tc>
          <w:tcPr>
            <w:tcW w:w="4320" w:type="dxa"/>
          </w:tcPr>
          <w:p w14:paraId="6C10F2A9" w14:textId="77777777" w:rsidR="009F6462" w:rsidRDefault="00000000">
            <w:r>
              <w:t>Trauma</w:t>
            </w:r>
          </w:p>
        </w:tc>
      </w:tr>
      <w:tr w:rsidR="009F6462" w14:paraId="6A0EE7DB" w14:textId="77777777">
        <w:tc>
          <w:tcPr>
            <w:tcW w:w="4320" w:type="dxa"/>
          </w:tcPr>
          <w:p w14:paraId="0D63617F" w14:textId="77777777" w:rsidR="009F6462" w:rsidRDefault="00000000">
            <w:r>
              <w:t>15</w:t>
            </w:r>
          </w:p>
        </w:tc>
        <w:tc>
          <w:tcPr>
            <w:tcW w:w="4320" w:type="dxa"/>
          </w:tcPr>
          <w:p w14:paraId="389FEB33" w14:textId="77777777" w:rsidR="009F6462" w:rsidRDefault="00000000">
            <w:r>
              <w:t>Tórax</w:t>
            </w:r>
          </w:p>
        </w:tc>
      </w:tr>
      <w:tr w:rsidR="009F6462" w14:paraId="2F9EDAD3" w14:textId="77777777">
        <w:tc>
          <w:tcPr>
            <w:tcW w:w="4320" w:type="dxa"/>
          </w:tcPr>
          <w:p w14:paraId="58E19EB7" w14:textId="77777777" w:rsidR="009F6462" w:rsidRDefault="00000000">
            <w:r>
              <w:t>16</w:t>
            </w:r>
          </w:p>
        </w:tc>
        <w:tc>
          <w:tcPr>
            <w:tcW w:w="4320" w:type="dxa"/>
          </w:tcPr>
          <w:p w14:paraId="6292AA5F" w14:textId="77777777" w:rsidR="009F6462" w:rsidRDefault="00000000">
            <w:r>
              <w:t>Vascular</w:t>
            </w:r>
          </w:p>
        </w:tc>
      </w:tr>
    </w:tbl>
    <w:p w14:paraId="7C3DA219" w14:textId="77777777" w:rsidR="009F6462" w:rsidRDefault="00000000">
      <w:pPr>
        <w:pStyle w:val="Ttulo1"/>
      </w:pPr>
      <w:r>
        <w:t>1. Cirugía bariátrica</w:t>
      </w:r>
    </w:p>
    <w:p w14:paraId="638083EE" w14:textId="05D8188F" w:rsidR="009F6462" w:rsidRDefault="00495D89">
      <w:proofErr w:type="spellStart"/>
      <w:r>
        <w:rPr>
          <w:highlight w:val="green"/>
        </w:rPr>
        <w:t>Comentadores</w:t>
      </w:r>
      <w:proofErr w:type="spellEnd"/>
      <w:r>
        <w:rPr>
          <w:highlight w:val="green"/>
        </w:rPr>
        <w:t xml:space="preserve"> </w:t>
      </w:r>
    </w:p>
    <w:p w14:paraId="54521C33" w14:textId="77777777" w:rsidR="009F6462" w:rsidRPr="00495D89" w:rsidRDefault="00000000">
      <w:pPr>
        <w:rPr>
          <w:lang w:val="es-CL"/>
        </w:rPr>
      </w:pPr>
      <w:r w:rsidRPr="00CB7E6D">
        <w:rPr>
          <w:highlight w:val="yellow"/>
          <w:lang w:val="es-CL"/>
        </w:rPr>
        <w:t>1. SÍNDROME “CANDY CANE” DESPUÉS DE UN BYPASS GÁSTRICO, CON O SIN HERNIA HIATAL CONCOMITANTE: UN ENEMIGO ESCONDIDO QUE PROVOCA SÍNTOMAS DURANTE EL POSTOPERATORIO</w:t>
      </w:r>
      <w:r w:rsidRPr="00CB7E6D">
        <w:rPr>
          <w:highlight w:val="yellow"/>
          <w:lang w:val="es-CL"/>
        </w:rPr>
        <w:br/>
        <w:t>Deycies Gaete L.; Sebastian Sapiain G., Ítalo Braghetto M.; Owen Korn B.; Ana María Burgos; Manuel Figueroa G.; Ramón Sanz</w:t>
      </w:r>
      <w:r w:rsidRPr="00CB7E6D">
        <w:rPr>
          <w:highlight w:val="yellow"/>
          <w:lang w:val="es-CL"/>
        </w:rPr>
        <w:br/>
        <w:t>Hospital Clínico de la Universidad de Chile</w:t>
      </w:r>
    </w:p>
    <w:p w14:paraId="6D10A917" w14:textId="77777777" w:rsidR="009F6462" w:rsidRPr="00495D89" w:rsidRDefault="00000000">
      <w:pPr>
        <w:pStyle w:val="Ttulo1"/>
        <w:rPr>
          <w:lang w:val="es-CL"/>
        </w:rPr>
      </w:pPr>
      <w:r w:rsidRPr="00495D89">
        <w:rPr>
          <w:lang w:val="es-CL"/>
        </w:rPr>
        <w:t>2. Cirugía de cabeza y cuello</w:t>
      </w:r>
    </w:p>
    <w:p w14:paraId="3333CC05" w14:textId="0E6D4C0D" w:rsidR="009F6462" w:rsidRPr="00495D89" w:rsidRDefault="00495D89">
      <w:pPr>
        <w:rPr>
          <w:lang w:val="es-CL"/>
        </w:rPr>
      </w:pPr>
      <w:r w:rsidRPr="00495D89">
        <w:rPr>
          <w:highlight w:val="green"/>
          <w:lang w:val="es-CL"/>
        </w:rPr>
        <w:t xml:space="preserve">Comentadores </w:t>
      </w:r>
    </w:p>
    <w:p w14:paraId="6526AE9C" w14:textId="77777777" w:rsidR="009F6462" w:rsidRPr="00601D13" w:rsidRDefault="00000000">
      <w:pPr>
        <w:rPr>
          <w:highlight w:val="yellow"/>
          <w:lang w:val="es-CL"/>
        </w:rPr>
      </w:pPr>
      <w:r w:rsidRPr="00601D13">
        <w:rPr>
          <w:highlight w:val="yellow"/>
          <w:lang w:val="es-CL"/>
        </w:rPr>
        <w:t>2. CÁNCER DE PARATIROIDES: EXPERIENCIA EN DIAGNÓSTICO Y MANEJO EN 20 AÑOS</w:t>
      </w:r>
      <w:r w:rsidRPr="00601D13">
        <w:rPr>
          <w:highlight w:val="yellow"/>
          <w:lang w:val="es-CL"/>
        </w:rPr>
        <w:br/>
        <w:t>Lucas Fuenzalida M., Rodrigo Jiménez Y., Daniel Rappoport W., Francisco Rodríguez M., Patricio Cabané T., Patricio Gac E.</w:t>
      </w:r>
      <w:r w:rsidRPr="00601D13">
        <w:rPr>
          <w:highlight w:val="yellow"/>
          <w:lang w:val="es-CL"/>
        </w:rPr>
        <w:br/>
      </w:r>
      <w:proofErr w:type="spellStart"/>
      <w:r w:rsidRPr="00601D13">
        <w:rPr>
          <w:highlight w:val="yellow"/>
          <w:lang w:val="es-CL"/>
        </w:rPr>
        <w:t>Deparatmento</w:t>
      </w:r>
      <w:proofErr w:type="spellEnd"/>
      <w:r w:rsidRPr="00601D13">
        <w:rPr>
          <w:highlight w:val="yellow"/>
          <w:lang w:val="es-CL"/>
        </w:rPr>
        <w:t xml:space="preserve"> de Cirugia, Hospital Clínico Universidad de Chile</w:t>
      </w:r>
    </w:p>
    <w:p w14:paraId="18058BDD" w14:textId="77777777" w:rsidR="009F6462" w:rsidRPr="00601D13" w:rsidRDefault="00000000">
      <w:pPr>
        <w:rPr>
          <w:highlight w:val="yellow"/>
          <w:lang w:val="es-CL"/>
        </w:rPr>
      </w:pPr>
      <w:r w:rsidRPr="00601D13">
        <w:rPr>
          <w:highlight w:val="yellow"/>
          <w:lang w:val="es-CL"/>
        </w:rPr>
        <w:t>3. IMPLEMENTACIÓN DE LA CIRUGÍA ROBÓTICA RETROAURICULAR. RESULTADOS DE EXPERIENCIA INICIAL EN CLINICA ALEMANA DE SANTIAGO</w:t>
      </w:r>
      <w:r w:rsidRPr="00601D13">
        <w:rPr>
          <w:highlight w:val="yellow"/>
          <w:lang w:val="es-CL"/>
        </w:rPr>
        <w:br/>
        <w:t>Arturo Madrid M (1), María Trinidad González D (2), Pablo Repullo S (2), Felipe Capdeville F (1), Rodrigo Montes F (1), Daniel Rappoport (1), Hugo Rojas P (1), Fabio Valdes (1), Luis Felipe Zanolli D.(1), Ingrid Plass D.(1)</w:t>
      </w:r>
      <w:r w:rsidRPr="00601D13">
        <w:rPr>
          <w:highlight w:val="yellow"/>
          <w:lang w:val="es-CL"/>
        </w:rPr>
        <w:br/>
      </w:r>
      <w:r w:rsidRPr="00601D13">
        <w:rPr>
          <w:highlight w:val="yellow"/>
          <w:lang w:val="es-CL"/>
        </w:rPr>
        <w:lastRenderedPageBreak/>
        <w:t>(1)Servicio de Cirugía de Cabeza y Cuello, Clínica Alemana de Santiago  (2)Servicio de Cirugía General, Hospital Padre Hurtado, U del Desarrollo Santiago</w:t>
      </w:r>
    </w:p>
    <w:p w14:paraId="27D3540F" w14:textId="77777777" w:rsidR="009F6462" w:rsidRPr="00495D89" w:rsidRDefault="00000000">
      <w:pPr>
        <w:rPr>
          <w:lang w:val="es-CL"/>
        </w:rPr>
      </w:pPr>
      <w:r w:rsidRPr="00601D13">
        <w:rPr>
          <w:highlight w:val="yellow"/>
          <w:lang w:val="es-CL"/>
        </w:rPr>
        <w:t>4. EFICACIA DE LA TERAPIA ASISTIDA POR VACÍO EN EL MANEJO DE LA DEHISCENCIA DE FARINGOPLASTIA POST LARINGECTOMÍA TOTAL EN CÁNCER DE LARINGE. EXPERIENCIA INICIAL EN HOSPITAL HERNÁN HENRÍQUEZ ARAVENA DE TEMUCO.</w:t>
      </w:r>
      <w:r w:rsidRPr="00601D13">
        <w:rPr>
          <w:highlight w:val="yellow"/>
          <w:lang w:val="es-CL"/>
        </w:rPr>
        <w:br/>
        <w:t>Bárbara Gómez Q.,  Andrés Torrealba B., Luis Arratia T., Mónica Jimenez S.,  Jean Pierre Droguett G., Valentina Cerdán L., Cristian Gottschalk S.</w:t>
      </w:r>
      <w:r w:rsidRPr="00601D13">
        <w:rPr>
          <w:highlight w:val="yellow"/>
          <w:lang w:val="es-CL"/>
        </w:rPr>
        <w:br/>
        <w:t>Universidad de la Frontera. Departamento de Cirugía Adulto. Hospital Hernán Henríquez Aravena, Temuco, Chile.</w:t>
      </w:r>
    </w:p>
    <w:p w14:paraId="714C94D2" w14:textId="77777777" w:rsidR="009F6462" w:rsidRPr="00495D89" w:rsidRDefault="00000000">
      <w:pPr>
        <w:pStyle w:val="Ttulo1"/>
        <w:rPr>
          <w:lang w:val="es-CL"/>
        </w:rPr>
      </w:pPr>
      <w:r w:rsidRPr="00495D89">
        <w:rPr>
          <w:lang w:val="es-CL"/>
        </w:rPr>
        <w:t>3. Cirugía de mama</w:t>
      </w:r>
    </w:p>
    <w:p w14:paraId="21F6202C" w14:textId="558169FE" w:rsidR="009F6462" w:rsidRPr="00495D89" w:rsidRDefault="00495D89">
      <w:pPr>
        <w:rPr>
          <w:lang w:val="es-CL"/>
        </w:rPr>
      </w:pPr>
      <w:r w:rsidRPr="00495D89">
        <w:rPr>
          <w:highlight w:val="green"/>
          <w:lang w:val="es-CL"/>
        </w:rPr>
        <w:t xml:space="preserve">Comentadores </w:t>
      </w:r>
    </w:p>
    <w:p w14:paraId="7A3CF067" w14:textId="77777777" w:rsidR="009F6462" w:rsidRPr="00AA1D5E" w:rsidRDefault="00000000">
      <w:pPr>
        <w:rPr>
          <w:highlight w:val="yellow"/>
          <w:lang w:val="es-CL"/>
        </w:rPr>
      </w:pPr>
      <w:r w:rsidRPr="00AA1D5E">
        <w:rPr>
          <w:highlight w:val="yellow"/>
          <w:lang w:val="es-CL"/>
        </w:rPr>
        <w:t>5. PRONÓSTICO DE PACIENTES CON CÁNCER DE MAMA TRIPLE NEGATIVO QUE RECIBEN QUIMIOTERAPIA NEOADYUVANTE CON O SIN PEMBROLIZUMAB: DATOS DE LA VIDA REAL</w:t>
      </w:r>
      <w:r w:rsidRPr="00AA1D5E">
        <w:rPr>
          <w:highlight w:val="yellow"/>
          <w:lang w:val="es-CL"/>
        </w:rPr>
        <w:br/>
        <w:t xml:space="preserve">Javier I. Rodríguez, Pablo Moreno, José M. López, Ariel Fuentes, Lidia Medina, Benjamín </w:t>
      </w:r>
      <w:proofErr w:type="spellStart"/>
      <w:r w:rsidRPr="00AA1D5E">
        <w:rPr>
          <w:highlight w:val="yellow"/>
          <w:lang w:val="es-CL"/>
        </w:rPr>
        <w:t>Walbaum</w:t>
      </w:r>
      <w:proofErr w:type="spellEnd"/>
      <w:r w:rsidRPr="00AA1D5E">
        <w:rPr>
          <w:highlight w:val="yellow"/>
          <w:lang w:val="es-CL"/>
        </w:rPr>
        <w:t>, César Sánchez, Catalina Vargas, Francisco Domínguez, Mauricio Camus, Augusto León, Francisco Acevedo</w:t>
      </w:r>
      <w:r w:rsidRPr="00AA1D5E">
        <w:rPr>
          <w:highlight w:val="yellow"/>
          <w:lang w:val="es-CL"/>
        </w:rPr>
        <w:br/>
        <w:t>Pontificia Universidad Católica de Chile</w:t>
      </w:r>
    </w:p>
    <w:p w14:paraId="0EDF9702" w14:textId="77777777" w:rsidR="009F6462" w:rsidRPr="00AA1D5E" w:rsidRDefault="00000000">
      <w:pPr>
        <w:rPr>
          <w:highlight w:val="yellow"/>
          <w:lang w:val="es-CL"/>
        </w:rPr>
      </w:pPr>
      <w:r w:rsidRPr="00AA1D5E">
        <w:rPr>
          <w:highlight w:val="yellow"/>
          <w:lang w:val="es-CL"/>
        </w:rPr>
        <w:t>6. CÁNCER DE MAMA A PARTIR DE BI-RADS 4 Y 5 EN UN HOSPITAL TERCIARIO DE SANTIAGO</w:t>
      </w:r>
      <w:r w:rsidRPr="00AA1D5E">
        <w:rPr>
          <w:highlight w:val="yellow"/>
          <w:lang w:val="es-CL"/>
        </w:rPr>
        <w:br/>
        <w:t xml:space="preserve">Sebastián Aravena Á, Montserrat Lemus M., Alex Blamberg T., María Ignacia Von Bennewitz B., Alexander Gallegos S., Juan Pablo Quinteros P., Felipe Fuenzalida S., María Mañana de T. </w:t>
      </w:r>
      <w:r w:rsidRPr="00AA1D5E">
        <w:rPr>
          <w:highlight w:val="yellow"/>
          <w:lang w:val="es-CL"/>
        </w:rPr>
        <w:br/>
        <w:t>Hospital Militar de Santiago, Universidad de los Andes</w:t>
      </w:r>
    </w:p>
    <w:p w14:paraId="32B0D74F" w14:textId="77777777" w:rsidR="009F6462" w:rsidRPr="00AA1D5E" w:rsidRDefault="00000000">
      <w:pPr>
        <w:rPr>
          <w:highlight w:val="yellow"/>
          <w:lang w:val="es-CL"/>
        </w:rPr>
      </w:pPr>
      <w:r w:rsidRPr="00AA1D5E">
        <w:rPr>
          <w:highlight w:val="yellow"/>
          <w:lang w:val="es-CL"/>
        </w:rPr>
        <w:t xml:space="preserve">7. IMPACTO DE ONCOTYPE EN LA DECISIÓN TERAPÉUTICA DE PACIENTES CON CÁNCER DE MAMA EN CLÍNICA DÁVILA: EXPERIENCIA CLÍNICA 2021-2024. </w:t>
      </w:r>
      <w:r w:rsidRPr="00AA1D5E">
        <w:rPr>
          <w:highlight w:val="yellow"/>
          <w:lang w:val="es-CL"/>
        </w:rPr>
        <w:br/>
        <w:t xml:space="preserve">Jeanne Palet O, Diego Ramírez C, Karla Olguín U, </w:t>
      </w:r>
      <w:proofErr w:type="spellStart"/>
      <w:r w:rsidRPr="00AA1D5E">
        <w:rPr>
          <w:highlight w:val="yellow"/>
          <w:lang w:val="es-CL"/>
        </w:rPr>
        <w:t>M.a</w:t>
      </w:r>
      <w:proofErr w:type="spellEnd"/>
      <w:r w:rsidRPr="00AA1D5E">
        <w:rPr>
          <w:highlight w:val="yellow"/>
          <w:lang w:val="es-CL"/>
        </w:rPr>
        <w:t xml:space="preserve"> de los Angeles Guitart A, </w:t>
      </w:r>
      <w:proofErr w:type="spellStart"/>
      <w:r w:rsidRPr="00AA1D5E">
        <w:rPr>
          <w:highlight w:val="yellow"/>
          <w:lang w:val="es-CL"/>
        </w:rPr>
        <w:t>M.a</w:t>
      </w:r>
      <w:proofErr w:type="spellEnd"/>
      <w:r w:rsidRPr="00AA1D5E">
        <w:rPr>
          <w:highlight w:val="yellow"/>
          <w:lang w:val="es-CL"/>
        </w:rPr>
        <w:t xml:space="preserve"> Francisca Rojas A. </w:t>
      </w:r>
      <w:r w:rsidRPr="00AA1D5E">
        <w:rPr>
          <w:highlight w:val="yellow"/>
          <w:lang w:val="es-CL"/>
        </w:rPr>
        <w:br/>
        <w:t xml:space="preserve">Clínica Dávila, Universidad de Los Andes. </w:t>
      </w:r>
    </w:p>
    <w:p w14:paraId="4540B24A" w14:textId="77777777" w:rsidR="009F6462" w:rsidRPr="00495D89" w:rsidRDefault="00000000">
      <w:pPr>
        <w:rPr>
          <w:lang w:val="es-CL"/>
        </w:rPr>
      </w:pPr>
      <w:r w:rsidRPr="00AA1D5E">
        <w:rPr>
          <w:highlight w:val="yellow"/>
          <w:lang w:val="es-CL"/>
        </w:rPr>
        <w:t>8. HAMARTOMA GIGANTE DE MAMA, UNA LESIÓN INUSUAL: A PROPÓSITO DE UN CASO</w:t>
      </w:r>
      <w:r w:rsidRPr="00AA1D5E">
        <w:rPr>
          <w:highlight w:val="yellow"/>
          <w:lang w:val="es-CL"/>
        </w:rPr>
        <w:br/>
        <w:t xml:space="preserve">Camila </w:t>
      </w:r>
      <w:proofErr w:type="spellStart"/>
      <w:r w:rsidRPr="00AA1D5E">
        <w:rPr>
          <w:highlight w:val="yellow"/>
          <w:lang w:val="es-CL"/>
        </w:rPr>
        <w:t>Häfelin</w:t>
      </w:r>
      <w:proofErr w:type="spellEnd"/>
      <w:r w:rsidRPr="00AA1D5E">
        <w:rPr>
          <w:highlight w:val="yellow"/>
          <w:lang w:val="es-CL"/>
        </w:rPr>
        <w:t xml:space="preserve">, Diego Ramírez, Paloma </w:t>
      </w:r>
      <w:proofErr w:type="spellStart"/>
      <w:r w:rsidRPr="00AA1D5E">
        <w:rPr>
          <w:highlight w:val="yellow"/>
          <w:lang w:val="es-CL"/>
        </w:rPr>
        <w:t>Croxatto</w:t>
      </w:r>
      <w:proofErr w:type="spellEnd"/>
      <w:r w:rsidRPr="00AA1D5E">
        <w:rPr>
          <w:highlight w:val="yellow"/>
          <w:lang w:val="es-CL"/>
        </w:rPr>
        <w:t xml:space="preserve">, M. Francisca Rojas, Josefina Rojas, Camila Concha, Martin </w:t>
      </w:r>
      <w:proofErr w:type="spellStart"/>
      <w:r w:rsidRPr="00AA1D5E">
        <w:rPr>
          <w:highlight w:val="yellow"/>
          <w:lang w:val="es-CL"/>
        </w:rPr>
        <w:t>Schwingeler</w:t>
      </w:r>
      <w:proofErr w:type="spellEnd"/>
      <w:r w:rsidRPr="00AA1D5E">
        <w:rPr>
          <w:highlight w:val="yellow"/>
          <w:lang w:val="es-CL"/>
        </w:rPr>
        <w:br/>
      </w:r>
      <w:proofErr w:type="spellStart"/>
      <w:r w:rsidRPr="00AA1D5E">
        <w:rPr>
          <w:highlight w:val="yellow"/>
          <w:lang w:val="es-CL"/>
        </w:rPr>
        <w:t>Clinica</w:t>
      </w:r>
      <w:proofErr w:type="spellEnd"/>
      <w:r w:rsidRPr="00AA1D5E">
        <w:rPr>
          <w:highlight w:val="yellow"/>
          <w:lang w:val="es-CL"/>
        </w:rPr>
        <w:t xml:space="preserve"> Dávila</w:t>
      </w:r>
    </w:p>
    <w:p w14:paraId="5E048A63" w14:textId="77777777" w:rsidR="009F6462" w:rsidRPr="00495D89" w:rsidRDefault="00000000">
      <w:pPr>
        <w:pStyle w:val="Ttulo1"/>
        <w:rPr>
          <w:lang w:val="es-CL"/>
        </w:rPr>
      </w:pPr>
      <w:r w:rsidRPr="00495D89">
        <w:rPr>
          <w:lang w:val="es-CL"/>
        </w:rPr>
        <w:t>4. Cirugía general</w:t>
      </w:r>
    </w:p>
    <w:p w14:paraId="6F3DD912" w14:textId="0E756855" w:rsidR="009F6462" w:rsidRPr="00495D89" w:rsidRDefault="00495D89">
      <w:pPr>
        <w:rPr>
          <w:lang w:val="es-CL"/>
        </w:rPr>
      </w:pPr>
      <w:r w:rsidRPr="00495D89">
        <w:rPr>
          <w:highlight w:val="green"/>
          <w:lang w:val="es-CL"/>
        </w:rPr>
        <w:t xml:space="preserve">Comentadores </w:t>
      </w:r>
    </w:p>
    <w:p w14:paraId="32BD70F7" w14:textId="77777777" w:rsidR="009F6462" w:rsidRPr="00A7237C" w:rsidRDefault="00000000">
      <w:pPr>
        <w:rPr>
          <w:highlight w:val="yellow"/>
          <w:lang w:val="es-CL"/>
        </w:rPr>
      </w:pPr>
      <w:r w:rsidRPr="00A7237C">
        <w:rPr>
          <w:highlight w:val="yellow"/>
          <w:lang w:val="es-CL"/>
        </w:rPr>
        <w:lastRenderedPageBreak/>
        <w:t>9. CAMBIOS EN LA EPIDEMIOLOGÍA DE LA APENDICITIS AGUDA EN CHILE ENTRE LOS AÑOS 2010 Y 2020</w:t>
      </w:r>
      <w:r w:rsidRPr="00A7237C">
        <w:rPr>
          <w:highlight w:val="yellow"/>
          <w:lang w:val="es-CL"/>
        </w:rPr>
        <w:br/>
        <w:t xml:space="preserve">Juan Ignacio Silva ,Javiera Araya, Matías Panza, Attila Csendes </w:t>
      </w:r>
      <w:r w:rsidRPr="00A7237C">
        <w:rPr>
          <w:highlight w:val="yellow"/>
          <w:lang w:val="es-CL"/>
        </w:rPr>
        <w:br/>
        <w:t>Hospital Clínico Universidad de Chile</w:t>
      </w:r>
    </w:p>
    <w:p w14:paraId="28A37D16" w14:textId="77777777" w:rsidR="009F6462" w:rsidRPr="00A7237C" w:rsidRDefault="00000000">
      <w:pPr>
        <w:rPr>
          <w:highlight w:val="yellow"/>
        </w:rPr>
      </w:pPr>
      <w:r w:rsidRPr="00A7237C">
        <w:rPr>
          <w:highlight w:val="yellow"/>
          <w:lang w:val="es-CL"/>
        </w:rPr>
        <w:t>10. APLICACIÓN DE LA SECUENCIA RÁPIDA DE INTUBACIÓN OROTRAQUEAL EN PACIENTES ATENDIDOS EN EL ÁREA DE SHOCK DE LA EMERGENCIA DE CIRUGÍA DE ADULTOS EN EL HOSPITAL ROOSEVELT, GUATEMALA.</w:t>
      </w:r>
      <w:r w:rsidRPr="00A7237C">
        <w:rPr>
          <w:highlight w:val="yellow"/>
          <w:lang w:val="es-CL"/>
        </w:rPr>
        <w:br/>
      </w:r>
      <w:r w:rsidRPr="00A7237C">
        <w:rPr>
          <w:highlight w:val="yellow"/>
        </w:rPr>
        <w:t>Kimberly S. Luna D., Hugo F. Alvarado</w:t>
      </w:r>
      <w:r w:rsidRPr="00A7237C">
        <w:rPr>
          <w:highlight w:val="yellow"/>
        </w:rPr>
        <w:br/>
        <w:t>Hospital Roosevelt, Guatemala.</w:t>
      </w:r>
    </w:p>
    <w:p w14:paraId="2302882A" w14:textId="77777777" w:rsidR="009F6462" w:rsidRPr="00A7237C" w:rsidRDefault="00000000">
      <w:pPr>
        <w:rPr>
          <w:highlight w:val="yellow"/>
          <w:lang w:val="es-CL"/>
        </w:rPr>
      </w:pPr>
      <w:r w:rsidRPr="00A7237C">
        <w:rPr>
          <w:highlight w:val="yellow"/>
          <w:lang w:val="es-CL"/>
        </w:rPr>
        <w:t>11. RESULTADOS DE CIRUGIA EN GANGRENA DE FOURNIER, EN PACIENTES MANEJADOS EN EL HOSPITAL EL PINO. PERIODO DE ESTUDIO 2019-2023</w:t>
      </w:r>
      <w:r w:rsidRPr="00A7237C">
        <w:rPr>
          <w:highlight w:val="yellow"/>
          <w:lang w:val="es-CL"/>
        </w:rPr>
        <w:br/>
        <w:t>Carol Escalona Boada, Jaime Esteban Castiblanco, Manuel Rodriguez Contreras, Andre Mesias, Joaquin Ponce Henriquez, Vicente Fernandez Rodriguez, Jorge Arche Prats, Sergio Aranda Gancedo</w:t>
      </w:r>
      <w:r w:rsidRPr="00A7237C">
        <w:rPr>
          <w:highlight w:val="yellow"/>
          <w:lang w:val="es-CL"/>
        </w:rPr>
        <w:br/>
        <w:t>Hospital El Pino</w:t>
      </w:r>
    </w:p>
    <w:p w14:paraId="332E7E90" w14:textId="77777777" w:rsidR="009F6462" w:rsidRPr="00A7237C" w:rsidRDefault="00000000">
      <w:pPr>
        <w:rPr>
          <w:highlight w:val="yellow"/>
          <w:lang w:val="es-CL"/>
        </w:rPr>
      </w:pPr>
      <w:r w:rsidRPr="00A7237C">
        <w:rPr>
          <w:highlight w:val="yellow"/>
          <w:lang w:val="es-CL"/>
        </w:rPr>
        <w:t>12. APENDICITIS AGUDA, UN DIAGNÓSTICO QUE TODAVÍA NOS SORPRENDE CLÍNICAMENTE. DESCRIPCIÓN DEL SIGNO TQP.</w:t>
      </w:r>
      <w:r w:rsidRPr="00A7237C">
        <w:rPr>
          <w:highlight w:val="yellow"/>
          <w:lang w:val="es-CL"/>
        </w:rPr>
        <w:br/>
        <w:t>1.Rodrigo Torres-Quevedo Q. , Rogelio Parra V., Cristóbal Pérez S., Raúl Orellana S., Nicolás Pérez T.</w:t>
      </w:r>
      <w:r w:rsidRPr="00A7237C">
        <w:rPr>
          <w:highlight w:val="yellow"/>
          <w:lang w:val="es-CL"/>
        </w:rPr>
        <w:br/>
        <w:t>Universidad de Concepción, Chile.</w:t>
      </w:r>
    </w:p>
    <w:p w14:paraId="19BA22D9" w14:textId="77777777" w:rsidR="009F6462" w:rsidRPr="00A7237C" w:rsidRDefault="00000000">
      <w:pPr>
        <w:rPr>
          <w:highlight w:val="yellow"/>
          <w:lang w:val="es-CL"/>
        </w:rPr>
      </w:pPr>
      <w:r w:rsidRPr="00A7237C">
        <w:rPr>
          <w:highlight w:val="yellow"/>
          <w:lang w:val="es-CL"/>
        </w:rPr>
        <w:t xml:space="preserve">13. NEUROMA APENDICULAR, DIAGNOSTICO DIFERENCIAL DE APENDICITIS AGUDA  </w:t>
      </w:r>
      <w:r w:rsidRPr="00A7237C">
        <w:rPr>
          <w:highlight w:val="yellow"/>
          <w:lang w:val="es-CL"/>
        </w:rPr>
        <w:br/>
        <w:t>Ana Gómez A, Antonio Mercandino S, Pablo Gonzalez B, Macarena Martínez C, Joaquin Zambrano  F, Patricio Toro E</w:t>
      </w:r>
      <w:r w:rsidRPr="00A7237C">
        <w:rPr>
          <w:highlight w:val="yellow"/>
          <w:lang w:val="es-CL"/>
        </w:rPr>
        <w:br/>
        <w:t>Hospital Carlos Cisternas, Departamento de Cirugía General</w:t>
      </w:r>
    </w:p>
    <w:p w14:paraId="14D78BB8" w14:textId="77777777" w:rsidR="009F6462" w:rsidRPr="00A7237C" w:rsidRDefault="00000000">
      <w:pPr>
        <w:rPr>
          <w:highlight w:val="yellow"/>
          <w:lang w:val="es-CL"/>
        </w:rPr>
      </w:pPr>
      <w:r w:rsidRPr="00A7237C">
        <w:rPr>
          <w:highlight w:val="yellow"/>
          <w:lang w:val="es-CL"/>
        </w:rPr>
        <w:t xml:space="preserve">14. APLICABILIDAD DE LA INTELIGENCIA ARTIFICIAL PARA LA EXTRACCIÓN DE INFORMACIÓN QUIRÚRGICA </w:t>
      </w:r>
      <w:r w:rsidRPr="00A7237C">
        <w:rPr>
          <w:highlight w:val="yellow"/>
          <w:lang w:val="es-CL"/>
        </w:rPr>
        <w:br/>
        <w:t xml:space="preserve">Brandon Valencia-Coronel, Claudia Marin </w:t>
      </w:r>
      <w:proofErr w:type="spellStart"/>
      <w:r w:rsidRPr="00A7237C">
        <w:rPr>
          <w:highlight w:val="yellow"/>
          <w:lang w:val="es-CL"/>
        </w:rPr>
        <w:t>Heise</w:t>
      </w:r>
      <w:proofErr w:type="spellEnd"/>
      <w:r w:rsidRPr="00A7237C">
        <w:rPr>
          <w:highlight w:val="yellow"/>
          <w:lang w:val="es-CL"/>
        </w:rPr>
        <w:t xml:space="preserve">, Julian Peña Herrera, Maria Renee Gomez Zuñiga, Erik Manriquez, Mariano </w:t>
      </w:r>
      <w:proofErr w:type="spellStart"/>
      <w:r w:rsidRPr="00A7237C">
        <w:rPr>
          <w:highlight w:val="yellow"/>
          <w:lang w:val="es-CL"/>
        </w:rPr>
        <w:t>Gimenez</w:t>
      </w:r>
      <w:proofErr w:type="spellEnd"/>
      <w:r w:rsidRPr="00A7237C">
        <w:rPr>
          <w:highlight w:val="yellow"/>
          <w:lang w:val="es-CL"/>
        </w:rPr>
        <w:t>, Julian Varas.</w:t>
      </w:r>
      <w:r w:rsidRPr="00A7237C">
        <w:rPr>
          <w:highlight w:val="yellow"/>
          <w:lang w:val="es-CL"/>
        </w:rPr>
        <w:br/>
        <w:t>Pontificia Universidad Católica De Chile, Hospital Dr. Sotero del Rio, Universidad de Estrasburgo</w:t>
      </w:r>
    </w:p>
    <w:p w14:paraId="2C17BDC1" w14:textId="77777777" w:rsidR="009F6462" w:rsidRPr="00A7237C" w:rsidRDefault="00000000">
      <w:pPr>
        <w:rPr>
          <w:highlight w:val="yellow"/>
          <w:lang w:val="es-CL"/>
        </w:rPr>
      </w:pPr>
      <w:r w:rsidRPr="00A7237C">
        <w:rPr>
          <w:highlight w:val="yellow"/>
          <w:lang w:val="es-CL"/>
        </w:rPr>
        <w:t>15. MANEJO LAPAROSCÓPICO DE PSEUDOQUISTES PANCREÁTICOS: EXPERIENCIA Y RESULTADOS EN UN HOSPITAL DEL NORTE GRANDE DE CHILE.</w:t>
      </w:r>
      <w:r w:rsidRPr="00A7237C">
        <w:rPr>
          <w:highlight w:val="yellow"/>
          <w:lang w:val="es-CL"/>
        </w:rPr>
        <w:br/>
        <w:t>Antonio Mercandino S, Pablo Gonzalez B, Macarena Martinez C, Ana Gómez A, Joaquin Zambrano F, Bárbara Carreño M.</w:t>
      </w:r>
      <w:r w:rsidRPr="00A7237C">
        <w:rPr>
          <w:highlight w:val="yellow"/>
          <w:lang w:val="es-CL"/>
        </w:rPr>
        <w:br/>
        <w:t>Hospital Carlos Cisternas</w:t>
      </w:r>
    </w:p>
    <w:p w14:paraId="25D75986" w14:textId="77777777" w:rsidR="009F6462" w:rsidRPr="00495D89" w:rsidRDefault="00000000">
      <w:pPr>
        <w:rPr>
          <w:lang w:val="es-CL"/>
        </w:rPr>
      </w:pPr>
      <w:r w:rsidRPr="00A7237C">
        <w:rPr>
          <w:highlight w:val="yellow"/>
          <w:lang w:val="es-CL"/>
        </w:rPr>
        <w:t>16. APENDICITIS AGUDA EN HOSPITAL REGIONAL DE ANTOFAGASTA:  ¿AÚN UN DIAGNÓSTICO CLÍNICO?</w:t>
      </w:r>
      <w:r w:rsidRPr="00A7237C">
        <w:rPr>
          <w:highlight w:val="yellow"/>
          <w:lang w:val="es-CL"/>
        </w:rPr>
        <w:br/>
        <w:t xml:space="preserve">Carlos Arce N., Pablo </w:t>
      </w:r>
      <w:proofErr w:type="spellStart"/>
      <w:r w:rsidRPr="00A7237C">
        <w:rPr>
          <w:highlight w:val="yellow"/>
          <w:lang w:val="es-CL"/>
        </w:rPr>
        <w:t>Rivano</w:t>
      </w:r>
      <w:proofErr w:type="spellEnd"/>
      <w:r w:rsidRPr="00A7237C">
        <w:rPr>
          <w:highlight w:val="yellow"/>
          <w:lang w:val="es-CL"/>
        </w:rPr>
        <w:t xml:space="preserve"> G., Angeline San Martín C., Rodrigo Peña J., Erik Suarez B.</w:t>
      </w:r>
      <w:r w:rsidRPr="00A7237C">
        <w:rPr>
          <w:highlight w:val="yellow"/>
          <w:lang w:val="es-CL"/>
        </w:rPr>
        <w:br/>
        <w:t>Universidad de Antofagasta</w:t>
      </w:r>
    </w:p>
    <w:p w14:paraId="51923D4D" w14:textId="77777777" w:rsidR="009F6462" w:rsidRPr="00CA64BE" w:rsidRDefault="00000000">
      <w:pPr>
        <w:pStyle w:val="Ttulo1"/>
        <w:rPr>
          <w:highlight w:val="yellow"/>
          <w:lang w:val="es-CL"/>
        </w:rPr>
      </w:pPr>
      <w:r w:rsidRPr="00CA64BE">
        <w:rPr>
          <w:highlight w:val="yellow"/>
          <w:lang w:val="es-CL"/>
        </w:rPr>
        <w:lastRenderedPageBreak/>
        <w:t xml:space="preserve">5. Cirugía plástica y </w:t>
      </w:r>
      <w:proofErr w:type="spellStart"/>
      <w:r w:rsidRPr="00CA64BE">
        <w:rPr>
          <w:highlight w:val="yellow"/>
          <w:lang w:val="es-CL"/>
        </w:rPr>
        <w:t>repardora</w:t>
      </w:r>
      <w:proofErr w:type="spellEnd"/>
    </w:p>
    <w:p w14:paraId="724681B8" w14:textId="5B3C3DBA" w:rsidR="009F6462" w:rsidRPr="00CA64BE" w:rsidRDefault="00495D89">
      <w:pPr>
        <w:rPr>
          <w:highlight w:val="yellow"/>
          <w:lang w:val="es-CL"/>
        </w:rPr>
      </w:pPr>
      <w:r w:rsidRPr="00CA64BE">
        <w:rPr>
          <w:highlight w:val="yellow"/>
          <w:lang w:val="es-CL"/>
        </w:rPr>
        <w:t xml:space="preserve">Comentadores </w:t>
      </w:r>
    </w:p>
    <w:p w14:paraId="15EB6C61" w14:textId="77777777" w:rsidR="009F6462" w:rsidRPr="00CA64BE" w:rsidRDefault="00000000">
      <w:pPr>
        <w:rPr>
          <w:highlight w:val="yellow"/>
          <w:lang w:val="es-CL"/>
        </w:rPr>
      </w:pPr>
      <w:r w:rsidRPr="00CA64BE">
        <w:rPr>
          <w:highlight w:val="yellow"/>
          <w:lang w:val="es-CL"/>
        </w:rPr>
        <w:t>17. GLUTEOPLASTÍA HÍBRIDA: UNA ALTERNATIVA SEGURA PARA LA CIRUGÍA DE AUMENTO GLÚTEO.</w:t>
      </w:r>
      <w:r w:rsidRPr="00CA64BE">
        <w:rPr>
          <w:highlight w:val="yellow"/>
          <w:lang w:val="es-CL"/>
        </w:rPr>
        <w:br/>
        <w:t>Daniela Maldonado J.; Patricio Covarrubias C. ; Paulo Miranda G.; Jennifer Gaona S.</w:t>
      </w:r>
      <w:r w:rsidRPr="00CA64BE">
        <w:rPr>
          <w:highlight w:val="yellow"/>
          <w:lang w:val="es-CL"/>
        </w:rPr>
        <w:br/>
        <w:t>Universidad Finis Terrae</w:t>
      </w:r>
    </w:p>
    <w:p w14:paraId="03A97486" w14:textId="77777777" w:rsidR="009F6462" w:rsidRPr="00CA64BE" w:rsidRDefault="00000000">
      <w:pPr>
        <w:rPr>
          <w:highlight w:val="yellow"/>
          <w:lang w:val="es-CL"/>
        </w:rPr>
      </w:pPr>
      <w:r w:rsidRPr="00CA64BE">
        <w:rPr>
          <w:highlight w:val="yellow"/>
          <w:lang w:val="es-CL"/>
        </w:rPr>
        <w:t>18. TERAPIA DE PRESIÓN NEGATIVA INCISIONAL EN PACIENTES SOMETIDOS A ABDOMINOPLASTÍA CLÁSICA. ENSAYO PROSPECTIVO, ALEATORIZADO Y CONTROLADO.</w:t>
      </w:r>
      <w:r w:rsidRPr="00CA64BE">
        <w:rPr>
          <w:highlight w:val="yellow"/>
          <w:lang w:val="es-CL"/>
        </w:rPr>
        <w:br/>
        <w:t xml:space="preserve">Wilfredo Calderón O, Matías Toloza A, Juan Pablo Camacho M, Miguel Obaid G, Macarena Villarreal V, Pablo Vilca A, Rodrigo Subiabre F, Juan José Lombardi S, Kenneth Guler G. </w:t>
      </w:r>
      <w:r w:rsidRPr="00CA64BE">
        <w:rPr>
          <w:highlight w:val="yellow"/>
          <w:lang w:val="es-CL"/>
        </w:rPr>
        <w:br/>
        <w:t xml:space="preserve">Servicio de cirugía Plástica, Hospital del Salvador. Universidad de Chile. </w:t>
      </w:r>
    </w:p>
    <w:p w14:paraId="16E7DD66" w14:textId="77777777" w:rsidR="009F6462" w:rsidRPr="00CA64BE" w:rsidRDefault="00000000">
      <w:pPr>
        <w:rPr>
          <w:highlight w:val="yellow"/>
          <w:lang w:val="es-CL"/>
        </w:rPr>
      </w:pPr>
      <w:r w:rsidRPr="00CA64BE">
        <w:rPr>
          <w:highlight w:val="yellow"/>
          <w:lang w:val="es-CL"/>
        </w:rPr>
        <w:t>19. USO DE EXPANSORES TISULARES DE CUERO CABELLUDO EN CRANEOPLASTÍAS. EXPERIENCIA EN INSTITUTO DE NEUROCIRUGÍA ASENJO/HOSPITAL DEL SALVADOR.</w:t>
      </w:r>
      <w:r w:rsidRPr="00CA64BE">
        <w:rPr>
          <w:highlight w:val="yellow"/>
          <w:lang w:val="es-CL"/>
        </w:rPr>
        <w:br/>
        <w:t xml:space="preserve">Macarena Villarreal V., Pablo Vilca A., Wilfredo Calderón O., Juan Pablo Camacho M., Miguel </w:t>
      </w:r>
      <w:proofErr w:type="spellStart"/>
      <w:r w:rsidRPr="00CA64BE">
        <w:rPr>
          <w:highlight w:val="yellow"/>
          <w:lang w:val="es-CL"/>
        </w:rPr>
        <w:t>Obaíd</w:t>
      </w:r>
      <w:proofErr w:type="spellEnd"/>
      <w:r w:rsidRPr="00CA64BE">
        <w:rPr>
          <w:highlight w:val="yellow"/>
          <w:lang w:val="es-CL"/>
        </w:rPr>
        <w:t xml:space="preserve"> G., Matías Toloza A.</w:t>
      </w:r>
      <w:r w:rsidRPr="00CA64BE">
        <w:rPr>
          <w:highlight w:val="yellow"/>
          <w:lang w:val="es-CL"/>
        </w:rPr>
        <w:br/>
        <w:t>Hospital del Salvador, Servicio de Cirugía. Instituto de Neurocirugía. Servicio de Salud Metropolitano Oriente, Universidad de Chile</w:t>
      </w:r>
    </w:p>
    <w:p w14:paraId="582545AE" w14:textId="77777777" w:rsidR="009F6462" w:rsidRPr="00CA64BE" w:rsidRDefault="00000000">
      <w:pPr>
        <w:rPr>
          <w:highlight w:val="yellow"/>
          <w:lang w:val="es-CL"/>
        </w:rPr>
      </w:pPr>
      <w:r w:rsidRPr="00CA64BE">
        <w:rPr>
          <w:highlight w:val="yellow"/>
          <w:lang w:val="es-CL"/>
        </w:rPr>
        <w:t xml:space="preserve">20. RETIRO DE PRÓTESIS MAMARIAS Y ALTERNATIVAS DE REMODELACIÓN </w:t>
      </w:r>
      <w:r w:rsidRPr="00CA64BE">
        <w:rPr>
          <w:highlight w:val="yellow"/>
          <w:lang w:val="es-CL"/>
        </w:rPr>
        <w:br/>
        <w:t>Montserrat Fontbona T.</w:t>
      </w:r>
      <w:r w:rsidRPr="00CA64BE">
        <w:rPr>
          <w:highlight w:val="yellow"/>
          <w:lang w:val="es-CL"/>
        </w:rPr>
        <w:br/>
        <w:t xml:space="preserve">Hospital Militar de Santiago </w:t>
      </w:r>
    </w:p>
    <w:p w14:paraId="28EF03D2" w14:textId="77777777" w:rsidR="009F6462" w:rsidRPr="00CA64BE" w:rsidRDefault="00000000">
      <w:pPr>
        <w:rPr>
          <w:highlight w:val="yellow"/>
          <w:lang w:val="es-CL"/>
        </w:rPr>
      </w:pPr>
      <w:r w:rsidRPr="00CA64BE">
        <w:rPr>
          <w:highlight w:val="yellow"/>
          <w:lang w:val="es-CL"/>
        </w:rPr>
        <w:t>21. COMPLICACIONES ASOCIADAS AL USO DE ÁCIDO HIALURÓNICO EN PROCEDIMIENTOS ESTÉTICOS NO QUIRÚRGICOS; COMO MANEJARLAS Y PREVENIRLAS.</w:t>
      </w:r>
      <w:r w:rsidRPr="00CA64BE">
        <w:rPr>
          <w:highlight w:val="yellow"/>
          <w:lang w:val="es-CL"/>
        </w:rPr>
        <w:br/>
        <w:t xml:space="preserve">Claudio Thomas </w:t>
      </w:r>
      <w:proofErr w:type="spellStart"/>
      <w:r w:rsidRPr="00CA64BE">
        <w:rPr>
          <w:highlight w:val="yellow"/>
          <w:lang w:val="es-CL"/>
        </w:rPr>
        <w:t>B.,Fernando</w:t>
      </w:r>
      <w:proofErr w:type="spellEnd"/>
      <w:r w:rsidRPr="00CA64BE">
        <w:rPr>
          <w:highlight w:val="yellow"/>
          <w:lang w:val="es-CL"/>
        </w:rPr>
        <w:t xml:space="preserve"> Thomas H.</w:t>
      </w:r>
      <w:r w:rsidRPr="00CA64BE">
        <w:rPr>
          <w:highlight w:val="yellow"/>
          <w:lang w:val="es-CL"/>
        </w:rPr>
        <w:br/>
        <w:t>Clínica Thomas</w:t>
      </w:r>
    </w:p>
    <w:p w14:paraId="7472606F" w14:textId="77777777" w:rsidR="009F6462" w:rsidRPr="00CA64BE" w:rsidRDefault="00000000">
      <w:pPr>
        <w:rPr>
          <w:highlight w:val="yellow"/>
          <w:lang w:val="es-CL"/>
        </w:rPr>
      </w:pPr>
      <w:r w:rsidRPr="00CA64BE">
        <w:rPr>
          <w:highlight w:val="yellow"/>
          <w:lang w:val="es-CL"/>
        </w:rPr>
        <w:t xml:space="preserve">22. SEGURIDAD EN LA IMPLEMENTACIÓN DEL PROGRAMA DE ABDOMINOPLASTIA RECONSTRUCTIVA TRAS SU REINICIO LUEGO DE LA PANDEMIA EN HOSPITAL CLÍNICO LA FLORIDA </w:t>
      </w:r>
      <w:r w:rsidRPr="00CA64BE">
        <w:rPr>
          <w:highlight w:val="yellow"/>
          <w:lang w:val="es-CL"/>
        </w:rPr>
        <w:br/>
        <w:t xml:space="preserve">(1) Ignacio Zamora, (2) Lía Moyano, (2) María Ignacia Von Bennewitz, (1) Álvaro Cámbara, (1) Nohelia </w:t>
      </w:r>
      <w:proofErr w:type="spellStart"/>
      <w:r w:rsidRPr="00CA64BE">
        <w:rPr>
          <w:highlight w:val="yellow"/>
          <w:lang w:val="es-CL"/>
        </w:rPr>
        <w:t>Abou</w:t>
      </w:r>
      <w:proofErr w:type="spellEnd"/>
      <w:r w:rsidRPr="00CA64BE">
        <w:rPr>
          <w:highlight w:val="yellow"/>
          <w:lang w:val="es-CL"/>
        </w:rPr>
        <w:t xml:space="preserve"> </w:t>
      </w:r>
      <w:proofErr w:type="spellStart"/>
      <w:r w:rsidRPr="00CA64BE">
        <w:rPr>
          <w:highlight w:val="yellow"/>
          <w:lang w:val="es-CL"/>
        </w:rPr>
        <w:t>Kheir</w:t>
      </w:r>
      <w:proofErr w:type="spellEnd"/>
      <w:r w:rsidRPr="00CA64BE">
        <w:rPr>
          <w:highlight w:val="yellow"/>
          <w:lang w:val="es-CL"/>
        </w:rPr>
        <w:t>, (3) Wenceslao Zegers, (3) María José Arteaga.</w:t>
      </w:r>
      <w:r w:rsidRPr="00CA64BE">
        <w:rPr>
          <w:highlight w:val="yellow"/>
          <w:lang w:val="es-CL"/>
        </w:rPr>
        <w:br/>
        <w:t>(1) Equipo Cirugía Plástica Hospital La Florida / (2) Residente Cirugía General Universidad de los Andes / (3) Cirujano General Hospital La Florida</w:t>
      </w:r>
    </w:p>
    <w:p w14:paraId="62EA77A9" w14:textId="77777777" w:rsidR="009F6462" w:rsidRPr="00CA64BE" w:rsidRDefault="00000000">
      <w:pPr>
        <w:rPr>
          <w:highlight w:val="yellow"/>
          <w:lang w:val="es-CL"/>
        </w:rPr>
      </w:pPr>
      <w:r w:rsidRPr="00CA64BE">
        <w:rPr>
          <w:highlight w:val="yellow"/>
          <w:lang w:val="es-CL"/>
        </w:rPr>
        <w:t>23. CARACTERIZACIÓN DEL TÓRAX EN POBLACIÓN CHILENA MASCULIN: SERIE DE CASOS.</w:t>
      </w:r>
      <w:r w:rsidRPr="00CA64BE">
        <w:rPr>
          <w:highlight w:val="yellow"/>
          <w:lang w:val="es-CL"/>
        </w:rPr>
        <w:br/>
        <w:t>Daniela Arauco R., Daniela Maldonado J., Herman Viveros G., Daniela Guardia C., Javier Moraga C., Juan Pablo Cárdenas L., Cristóbal Bravo R., Francisco Benčina M.</w:t>
      </w:r>
      <w:r w:rsidRPr="00CA64BE">
        <w:rPr>
          <w:highlight w:val="yellow"/>
          <w:lang w:val="es-CL"/>
        </w:rPr>
        <w:br/>
        <w:t>Hospital San Juan de Dios. Servicio de Cirugía. Equipo de Cirugía Plástica y Reconstructiva</w:t>
      </w:r>
    </w:p>
    <w:p w14:paraId="57FD799E" w14:textId="77777777" w:rsidR="009F6462" w:rsidRPr="00CA64BE" w:rsidRDefault="00000000">
      <w:pPr>
        <w:rPr>
          <w:highlight w:val="yellow"/>
          <w:lang w:val="es-CL"/>
        </w:rPr>
      </w:pPr>
      <w:r w:rsidRPr="00CA64BE">
        <w:rPr>
          <w:highlight w:val="yellow"/>
          <w:lang w:val="es-CL"/>
        </w:rPr>
        <w:t>24. USO DE COLGAJO INGUINAL PEDICULADO: UNA COBERTURA ELEGANTE PARA TIEMPOS MÁS CIVILIZADOS</w:t>
      </w:r>
      <w:r w:rsidRPr="00CA64BE">
        <w:rPr>
          <w:highlight w:val="yellow"/>
          <w:lang w:val="es-CL"/>
        </w:rPr>
        <w:br/>
        <w:t xml:space="preserve">Nissell Quiroz S., Eduardo Cabezas M. , Diego Rodriguez V. , Matías Toloza A. , Monserrat </w:t>
      </w:r>
      <w:r w:rsidRPr="00CA64BE">
        <w:rPr>
          <w:highlight w:val="yellow"/>
          <w:lang w:val="es-CL"/>
        </w:rPr>
        <w:lastRenderedPageBreak/>
        <w:t xml:space="preserve">Fontbona T., Rodrigo Cabello P. , Juan Pablo Sorolla P. , Pamela </w:t>
      </w:r>
      <w:proofErr w:type="spellStart"/>
      <w:r w:rsidRPr="00CA64BE">
        <w:rPr>
          <w:highlight w:val="yellow"/>
          <w:lang w:val="es-CL"/>
        </w:rPr>
        <w:t>Wisnia</w:t>
      </w:r>
      <w:proofErr w:type="spellEnd"/>
      <w:r w:rsidRPr="00CA64BE">
        <w:rPr>
          <w:highlight w:val="yellow"/>
          <w:lang w:val="es-CL"/>
        </w:rPr>
        <w:t xml:space="preserve"> C. , Ángela Bautista S. , Andrea Hasbún N.</w:t>
      </w:r>
      <w:r w:rsidRPr="00CA64BE">
        <w:rPr>
          <w:highlight w:val="yellow"/>
          <w:lang w:val="es-CL"/>
        </w:rPr>
        <w:br/>
        <w:t>Hospital Militar de Santiago, Departamento de Cirugía Plástica y Reconstructiva</w:t>
      </w:r>
    </w:p>
    <w:p w14:paraId="322F7977" w14:textId="77777777" w:rsidR="009F6462" w:rsidRPr="00495D89" w:rsidRDefault="00000000">
      <w:pPr>
        <w:rPr>
          <w:lang w:val="es-CL"/>
        </w:rPr>
      </w:pPr>
      <w:r w:rsidRPr="00CA64BE">
        <w:rPr>
          <w:highlight w:val="yellow"/>
          <w:lang w:val="es-CL"/>
        </w:rPr>
        <w:t xml:space="preserve">25. SERIE DE CASOS: COLGAJO CRUZADO ABDOMINAL PARA COBERTURA DE MIEMBRO SUPERIOR, EXPERIENCIA EN 9 AÑOS.  </w:t>
      </w:r>
      <w:r w:rsidRPr="00CA64BE">
        <w:rPr>
          <w:highlight w:val="yellow"/>
          <w:lang w:val="es-CL"/>
        </w:rPr>
        <w:br/>
        <w:t xml:space="preserve">Lídice Torres B., Simon Reyes M., Raul Suarez R., Yevgeny </w:t>
      </w:r>
      <w:proofErr w:type="spellStart"/>
      <w:r w:rsidRPr="00CA64BE">
        <w:rPr>
          <w:highlight w:val="yellow"/>
          <w:lang w:val="es-CL"/>
        </w:rPr>
        <w:t>Siomin</w:t>
      </w:r>
      <w:proofErr w:type="spellEnd"/>
      <w:r w:rsidRPr="00CA64BE">
        <w:rPr>
          <w:highlight w:val="yellow"/>
          <w:lang w:val="es-CL"/>
        </w:rPr>
        <w:t xml:space="preserve">, Ricardo Villalón F.  </w:t>
      </w:r>
      <w:r w:rsidRPr="00CA64BE">
        <w:rPr>
          <w:highlight w:val="yellow"/>
          <w:lang w:val="es-CL"/>
        </w:rPr>
        <w:br/>
        <w:t>Servicio de cirugía plástica Hospital Barros Luco Trudeau</w:t>
      </w:r>
      <w:r w:rsidRPr="00495D89">
        <w:rPr>
          <w:lang w:val="es-CL"/>
        </w:rPr>
        <w:t xml:space="preserve">  </w:t>
      </w:r>
    </w:p>
    <w:p w14:paraId="6253A69E" w14:textId="77777777" w:rsidR="009F6462" w:rsidRPr="0032773D" w:rsidRDefault="00000000">
      <w:pPr>
        <w:pStyle w:val="Ttulo1"/>
        <w:rPr>
          <w:highlight w:val="yellow"/>
          <w:lang w:val="es-CL"/>
        </w:rPr>
      </w:pPr>
      <w:r w:rsidRPr="0032773D">
        <w:rPr>
          <w:highlight w:val="yellow"/>
          <w:lang w:val="es-CL"/>
        </w:rPr>
        <w:t>6. Coloproctología</w:t>
      </w:r>
    </w:p>
    <w:p w14:paraId="3E2BD3D0" w14:textId="25BAC4E6" w:rsidR="009F6462" w:rsidRPr="0032773D" w:rsidRDefault="00495D89">
      <w:pPr>
        <w:rPr>
          <w:highlight w:val="yellow"/>
          <w:lang w:val="es-CL"/>
        </w:rPr>
      </w:pPr>
      <w:r w:rsidRPr="0032773D">
        <w:rPr>
          <w:highlight w:val="yellow"/>
          <w:lang w:val="es-CL"/>
        </w:rPr>
        <w:t xml:space="preserve">Comentadores </w:t>
      </w:r>
    </w:p>
    <w:p w14:paraId="3269B94A" w14:textId="77777777" w:rsidR="009F6462" w:rsidRPr="0032773D" w:rsidRDefault="00000000">
      <w:pPr>
        <w:rPr>
          <w:highlight w:val="yellow"/>
          <w:lang w:val="es-CL"/>
        </w:rPr>
      </w:pPr>
      <w:r w:rsidRPr="0032773D">
        <w:rPr>
          <w:highlight w:val="yellow"/>
          <w:lang w:val="es-CL"/>
        </w:rPr>
        <w:t>26. EVALUACIÓN DE FACTORES DE RIESGO ASOCIADOS A COMPLICACIONES SIGNIFICATIVAS POSTERIOR A HEMORROIDECTOMÍA</w:t>
      </w:r>
      <w:r w:rsidRPr="0032773D">
        <w:rPr>
          <w:highlight w:val="yellow"/>
          <w:lang w:val="es-CL"/>
        </w:rPr>
        <w:br/>
        <w:t>Florencia Pinto G, Victor Monreal F, Alejandro Readi V, Sebastián Lopez N, Marcelo Rodríguez G, Gonzalo Campaña V</w:t>
      </w:r>
      <w:r w:rsidRPr="0032773D">
        <w:rPr>
          <w:highlight w:val="yellow"/>
          <w:lang w:val="es-CL"/>
        </w:rPr>
        <w:br/>
        <w:t>Clínica INDISA-Universidad Andres Bello</w:t>
      </w:r>
    </w:p>
    <w:p w14:paraId="1CF626D9" w14:textId="77777777" w:rsidR="009F6462" w:rsidRPr="0032773D" w:rsidRDefault="00000000">
      <w:pPr>
        <w:rPr>
          <w:highlight w:val="yellow"/>
          <w:lang w:val="es-CL"/>
        </w:rPr>
      </w:pPr>
      <w:r w:rsidRPr="0032773D">
        <w:rPr>
          <w:highlight w:val="yellow"/>
          <w:lang w:val="es-CL"/>
        </w:rPr>
        <w:t>27. CURVA DE APRENDIZAJE Y SEGURIDAD DE LA IMPLEMENTACIÓN DE LA RESECCIÓN COMPLETA DEL MESOCOLON CON ANASTOMOSIS INTRACORPÓREA POR VÍA LAPAROSCÓPICA EN EL CÁNCER DE COLON DERECHO: RESULTADOS DE UN ESTUDIO EMPAREJADO POR PUNTAJE DE PROPENSIÓN</w:t>
      </w:r>
      <w:r w:rsidRPr="0032773D">
        <w:rPr>
          <w:highlight w:val="yellow"/>
          <w:lang w:val="es-CL"/>
        </w:rPr>
        <w:br/>
        <w:t>Javier Vela, Christophe Riquoir, Cristián Jarry, Felipe Silva, Nicolás Besser, Gonzalo Urrejola, María Elena Molina, Rodrigo Miguieles, Felipe Bellolio, José Tomás Larach</w:t>
      </w:r>
      <w:r w:rsidRPr="0032773D">
        <w:rPr>
          <w:highlight w:val="yellow"/>
          <w:lang w:val="es-CL"/>
        </w:rPr>
        <w:br/>
        <w:t>Pontificia Universidad Católica de Chile</w:t>
      </w:r>
    </w:p>
    <w:p w14:paraId="2A3D19F1" w14:textId="77777777" w:rsidR="009F6462" w:rsidRPr="0032773D" w:rsidRDefault="00000000">
      <w:pPr>
        <w:rPr>
          <w:highlight w:val="yellow"/>
          <w:lang w:val="es-CL"/>
        </w:rPr>
      </w:pPr>
      <w:r w:rsidRPr="0032773D">
        <w:rPr>
          <w:highlight w:val="yellow"/>
          <w:lang w:val="es-CL"/>
        </w:rPr>
        <w:t>28. EVALUACIÓN MULTIDIMENSIONAL DE LA CURVA DE APRENDIZAJE DE LA ANASTOMOSIS INTRACORPÓREA DURANTE LA COLECTOMÍA DERECHA LAPAROSCÓPICA</w:t>
      </w:r>
      <w:r w:rsidRPr="0032773D">
        <w:rPr>
          <w:highlight w:val="yellow"/>
          <w:lang w:val="es-CL"/>
        </w:rPr>
        <w:br/>
        <w:t>Javier Vela, Christophe Riquoir, Cristián Jarry, Felipe Silva, Nicolás Besser, Gonzalo Urrejola, María Elena Molina, Rodrigo Miguieles, Felipe Bellolio, José Tomás Larach</w:t>
      </w:r>
      <w:r w:rsidRPr="0032773D">
        <w:rPr>
          <w:highlight w:val="yellow"/>
          <w:lang w:val="es-CL"/>
        </w:rPr>
        <w:br/>
        <w:t>Pontificia Universidad Católica de Chile</w:t>
      </w:r>
    </w:p>
    <w:p w14:paraId="0518F47E" w14:textId="77777777" w:rsidR="009F6462" w:rsidRPr="0032773D" w:rsidRDefault="00000000">
      <w:pPr>
        <w:rPr>
          <w:highlight w:val="yellow"/>
          <w:lang w:val="es-CL"/>
        </w:rPr>
      </w:pPr>
      <w:r w:rsidRPr="0032773D">
        <w:rPr>
          <w:highlight w:val="yellow"/>
          <w:lang w:val="es-CL"/>
        </w:rPr>
        <w:t>29. IMPACTO DE LA QUIMIOTERAPIA SISTÉMICA EN PACIENTES SOMETIDOS A CRS Y HIPEC POR PSEUDOMIXOMA PERITONEAL DE ALTO GRADO DE ORIGEN APENDICULAR: UNA REVISIÓN SISTEMÁTICA Y METANÁLISIS</w:t>
      </w:r>
      <w:r w:rsidRPr="0032773D">
        <w:rPr>
          <w:highlight w:val="yellow"/>
          <w:lang w:val="es-CL"/>
        </w:rPr>
        <w:br/>
        <w:t xml:space="preserve">Javier Vela, Juan Alvarado, Hernán Zúñiga, María Elena Molina, Bruno Nervi, Satish </w:t>
      </w:r>
      <w:proofErr w:type="spellStart"/>
      <w:r w:rsidRPr="0032773D">
        <w:rPr>
          <w:highlight w:val="yellow"/>
          <w:lang w:val="es-CL"/>
        </w:rPr>
        <w:t>Warrier</w:t>
      </w:r>
      <w:proofErr w:type="spellEnd"/>
      <w:r w:rsidRPr="0032773D">
        <w:rPr>
          <w:highlight w:val="yellow"/>
          <w:lang w:val="es-CL"/>
        </w:rPr>
        <w:t xml:space="preserve">, Alexander </w:t>
      </w:r>
      <w:proofErr w:type="spellStart"/>
      <w:r w:rsidRPr="0032773D">
        <w:rPr>
          <w:highlight w:val="yellow"/>
          <w:lang w:val="es-CL"/>
        </w:rPr>
        <w:t>Herriot</w:t>
      </w:r>
      <w:proofErr w:type="spellEnd"/>
      <w:r w:rsidRPr="0032773D">
        <w:rPr>
          <w:highlight w:val="yellow"/>
          <w:lang w:val="es-CL"/>
        </w:rPr>
        <w:t xml:space="preserve">, </w:t>
      </w:r>
      <w:proofErr w:type="spellStart"/>
      <w:r w:rsidRPr="0032773D">
        <w:rPr>
          <w:highlight w:val="yellow"/>
          <w:lang w:val="es-CL"/>
        </w:rPr>
        <w:t>Mikaël</w:t>
      </w:r>
      <w:proofErr w:type="spellEnd"/>
      <w:r w:rsidRPr="0032773D">
        <w:rPr>
          <w:highlight w:val="yellow"/>
          <w:lang w:val="es-CL"/>
        </w:rPr>
        <w:t xml:space="preserve"> </w:t>
      </w:r>
      <w:proofErr w:type="spellStart"/>
      <w:r w:rsidRPr="0032773D">
        <w:rPr>
          <w:highlight w:val="yellow"/>
          <w:lang w:val="es-CL"/>
        </w:rPr>
        <w:t>Soucisse</w:t>
      </w:r>
      <w:proofErr w:type="spellEnd"/>
      <w:r w:rsidRPr="0032773D">
        <w:rPr>
          <w:highlight w:val="yellow"/>
          <w:lang w:val="es-CL"/>
        </w:rPr>
        <w:t>, José Tomás Larach</w:t>
      </w:r>
      <w:r w:rsidRPr="0032773D">
        <w:rPr>
          <w:highlight w:val="yellow"/>
          <w:lang w:val="es-CL"/>
        </w:rPr>
        <w:br/>
        <w:t>Pontificia Universidad Católica de Chile</w:t>
      </w:r>
    </w:p>
    <w:p w14:paraId="29683342" w14:textId="77777777" w:rsidR="009F6462" w:rsidRPr="0032773D" w:rsidRDefault="00000000">
      <w:pPr>
        <w:rPr>
          <w:highlight w:val="yellow"/>
          <w:lang w:val="es-CL"/>
        </w:rPr>
      </w:pPr>
      <w:r w:rsidRPr="0032773D">
        <w:rPr>
          <w:highlight w:val="yellow"/>
          <w:lang w:val="es-CL"/>
        </w:rPr>
        <w:t>30. ILEOTRANSVERSO ANASTOMOSIS MANUAL INTRACORPÓREA EN COLECTOMÍAS DERECHAS VIDEOLAPAROSCÓPICAS.</w:t>
      </w:r>
      <w:r w:rsidRPr="0032773D">
        <w:rPr>
          <w:highlight w:val="yellow"/>
          <w:lang w:val="es-CL"/>
        </w:rPr>
        <w:br/>
        <w:t>Christian König P., Carla Carvajal R., José Vivanco A., Claudio Benavides Y., Eduardo Larenas R., Misael Ocares U. , Gino Caselli M.</w:t>
      </w:r>
      <w:r w:rsidRPr="0032773D">
        <w:rPr>
          <w:highlight w:val="yellow"/>
          <w:lang w:val="es-CL"/>
        </w:rPr>
        <w:br/>
      </w:r>
      <w:r w:rsidRPr="0032773D">
        <w:rPr>
          <w:highlight w:val="yellow"/>
          <w:lang w:val="es-CL"/>
        </w:rPr>
        <w:lastRenderedPageBreak/>
        <w:t>Hospital Dr. Guillermo Grant Benavente de Concepción/ Facultad de Medicina Universidad de concepción</w:t>
      </w:r>
    </w:p>
    <w:p w14:paraId="1D832845" w14:textId="77777777" w:rsidR="009F6462" w:rsidRPr="0032773D" w:rsidRDefault="00000000">
      <w:pPr>
        <w:rPr>
          <w:highlight w:val="yellow"/>
          <w:lang w:val="es-CL"/>
        </w:rPr>
      </w:pPr>
      <w:r w:rsidRPr="0032773D">
        <w:rPr>
          <w:highlight w:val="yellow"/>
          <w:lang w:val="es-CL"/>
        </w:rPr>
        <w:t>31. TRATAMIENTO QUIRÚRGICO DE LA ENDOMETRIOSIS INTESTINAL Y SUS RESULTADOS FUNCIONALES EN HOSPITAL GUILLERMO GRANT BENAVENTE DE CONCEPCIÓN</w:t>
      </w:r>
      <w:r w:rsidRPr="0032773D">
        <w:rPr>
          <w:highlight w:val="yellow"/>
          <w:lang w:val="es-CL"/>
        </w:rPr>
        <w:br/>
        <w:t xml:space="preserve">Eduardo Larenas R. Christian König P-L, Gino Caselli M. José Manuel Vivanco A. Claudio Benavides Y. Carla Carvajal R. Raúl Riquelme M. Osvaldo Luengo V. </w:t>
      </w:r>
      <w:proofErr w:type="spellStart"/>
      <w:r w:rsidRPr="0032773D">
        <w:rPr>
          <w:highlight w:val="yellow"/>
          <w:lang w:val="es-CL"/>
        </w:rPr>
        <w:t>Damarys</w:t>
      </w:r>
      <w:proofErr w:type="spellEnd"/>
      <w:r w:rsidRPr="0032773D">
        <w:rPr>
          <w:highlight w:val="yellow"/>
          <w:lang w:val="es-CL"/>
        </w:rPr>
        <w:t xml:space="preserve"> Ramos R.</w:t>
      </w:r>
      <w:r w:rsidRPr="0032773D">
        <w:rPr>
          <w:highlight w:val="yellow"/>
          <w:lang w:val="es-CL"/>
        </w:rPr>
        <w:br/>
        <w:t>Hospital Dr. Guillermo Grant Benavente/ Universidad de Concepción</w:t>
      </w:r>
    </w:p>
    <w:p w14:paraId="4BACA8DF" w14:textId="77777777" w:rsidR="009F6462" w:rsidRPr="0032773D" w:rsidRDefault="00000000">
      <w:pPr>
        <w:rPr>
          <w:highlight w:val="yellow"/>
          <w:lang w:val="es-CL"/>
        </w:rPr>
      </w:pPr>
      <w:r w:rsidRPr="0032773D">
        <w:rPr>
          <w:highlight w:val="yellow"/>
          <w:lang w:val="es-CL"/>
        </w:rPr>
        <w:t>32. RESECCIÓN ENDOSCÓPICA SUBMUCOSA DE LESIONES RECTALES: DESCRIPCIÓN DE UNA EXPERIENCIA INICIAL</w:t>
      </w:r>
      <w:r w:rsidRPr="0032773D">
        <w:rPr>
          <w:highlight w:val="yellow"/>
          <w:lang w:val="es-CL"/>
        </w:rPr>
        <w:br/>
        <w:t>Felipe Silva P.1, Gonzalo Latorre S.2, Paola Hunfan3, Antonio Pausin4, Felipe Bellolio R.1 Andrés Donoso D.1</w:t>
      </w:r>
      <w:r w:rsidRPr="0032773D">
        <w:rPr>
          <w:highlight w:val="yellow"/>
          <w:lang w:val="es-CL"/>
        </w:rPr>
        <w:br/>
        <w:t xml:space="preserve">1. Departamento de Cirugía Digestiva, Pontificia Universidad Católica de Chile.  2. Departamento de Gastroenterología, Pontificia Universidad Católica de Chile.  3. Escuela de Medicina, Pontificia Universidad Católica de Chile.  4. Hospital Dr. Humberto Elorza Cortés de Illapel, Servicio de Salud Coquimbo. </w:t>
      </w:r>
    </w:p>
    <w:p w14:paraId="39D749A1" w14:textId="77777777" w:rsidR="009F6462" w:rsidRPr="0032773D" w:rsidRDefault="00000000">
      <w:pPr>
        <w:rPr>
          <w:highlight w:val="yellow"/>
          <w:lang w:val="es-CL"/>
        </w:rPr>
      </w:pPr>
      <w:r w:rsidRPr="0032773D">
        <w:rPr>
          <w:highlight w:val="yellow"/>
          <w:lang w:val="es-CL"/>
        </w:rPr>
        <w:t>33. ADAPTACIÓN TRANSCULTURAL DEL INSTRUMENTO STOMA QUALITY OF LIFE AL ESPAÑOL CHILENO.</w:t>
      </w:r>
      <w:r w:rsidRPr="0032773D">
        <w:rPr>
          <w:highlight w:val="yellow"/>
          <w:lang w:val="es-CL"/>
        </w:rPr>
        <w:br/>
        <w:t xml:space="preserve">Carla Carvajal R., José Vivanco A., Eduardo larenas R., Gino Caselli M., Christian </w:t>
      </w:r>
      <w:proofErr w:type="spellStart"/>
      <w:r w:rsidRPr="0032773D">
        <w:rPr>
          <w:highlight w:val="yellow"/>
          <w:lang w:val="es-CL"/>
        </w:rPr>
        <w:t>Kónig</w:t>
      </w:r>
      <w:proofErr w:type="spellEnd"/>
      <w:r w:rsidRPr="0032773D">
        <w:rPr>
          <w:highlight w:val="yellow"/>
          <w:lang w:val="es-CL"/>
        </w:rPr>
        <w:t xml:space="preserve"> P., Claudio Benavides Y., Pamela Bilbao O.</w:t>
      </w:r>
      <w:r w:rsidRPr="0032773D">
        <w:rPr>
          <w:highlight w:val="yellow"/>
          <w:lang w:val="es-CL"/>
        </w:rPr>
        <w:br/>
        <w:t>Hospital Dr. Guillermo Grant Benavente de Concepción/ Facultad de Medicina Universidad de Concepción</w:t>
      </w:r>
    </w:p>
    <w:p w14:paraId="13307E6E" w14:textId="77777777" w:rsidR="009F6462" w:rsidRPr="0032773D" w:rsidRDefault="00000000">
      <w:pPr>
        <w:rPr>
          <w:highlight w:val="yellow"/>
          <w:lang w:val="es-CL"/>
        </w:rPr>
      </w:pPr>
      <w:r w:rsidRPr="0032773D">
        <w:rPr>
          <w:highlight w:val="yellow"/>
          <w:lang w:val="es-CL"/>
        </w:rPr>
        <w:t>34. SÍNDROME DE LYNCH: CARACTERIZACIÓN DE  FAMILIAS DEL REGISTRO DE CÁNCER COLORRECTAL HEREDITARIO DEL HOSPITAL CLÍNICO REGIONAL DE CONCEPCIÓN.</w:t>
      </w:r>
      <w:r w:rsidRPr="0032773D">
        <w:rPr>
          <w:highlight w:val="yellow"/>
          <w:lang w:val="es-CL"/>
        </w:rPr>
        <w:br/>
        <w:t xml:space="preserve">Dr. Claudio Benavides Y1,2, </w:t>
      </w:r>
      <w:proofErr w:type="spellStart"/>
      <w:r w:rsidRPr="0032773D">
        <w:rPr>
          <w:highlight w:val="yellow"/>
          <w:lang w:val="es-CL"/>
        </w:rPr>
        <w:t>Enf</w:t>
      </w:r>
      <w:proofErr w:type="spellEnd"/>
      <w:r w:rsidRPr="0032773D">
        <w:rPr>
          <w:highlight w:val="yellow"/>
          <w:lang w:val="es-CL"/>
        </w:rPr>
        <w:t>. Evelyn Rojas C1, Dr. Gino Caselli M1,2, Dr. Christian König P-L1,2, Dr. José Vivanco A1,2, Dr. Eduardo Larenas R2, Dra. Carla Carvajal R2</w:t>
      </w:r>
      <w:r w:rsidRPr="0032773D">
        <w:rPr>
          <w:highlight w:val="yellow"/>
          <w:lang w:val="es-CL"/>
        </w:rPr>
        <w:br/>
        <w:t>1.</w:t>
      </w:r>
      <w:r w:rsidRPr="0032773D">
        <w:rPr>
          <w:highlight w:val="yellow"/>
          <w:lang w:val="es-CL"/>
        </w:rPr>
        <w:tab/>
        <w:t>Hospital Clínico Regional de Concepción Dr. Guillermo Grant Benavente  2.</w:t>
      </w:r>
      <w:r w:rsidRPr="0032773D">
        <w:rPr>
          <w:highlight w:val="yellow"/>
          <w:lang w:val="es-CL"/>
        </w:rPr>
        <w:tab/>
        <w:t>Departamento de Cirugía, Facultad de Medicina, Universidad de Concepción</w:t>
      </w:r>
    </w:p>
    <w:p w14:paraId="466F0CBD" w14:textId="77777777" w:rsidR="009F6462" w:rsidRPr="0032773D" w:rsidRDefault="00000000">
      <w:pPr>
        <w:rPr>
          <w:highlight w:val="yellow"/>
          <w:lang w:val="es-CL"/>
        </w:rPr>
      </w:pPr>
      <w:r w:rsidRPr="0032773D">
        <w:rPr>
          <w:highlight w:val="yellow"/>
          <w:lang w:val="es-CL"/>
        </w:rPr>
        <w:t>35. CALIDAD DE LA PIEZA OPERATORIA EN COLECTOMÍAS DERECHAS POR LAPAROTOMÍA TRANSVERSA EN CÁNCER DE COLON.</w:t>
      </w:r>
      <w:r w:rsidRPr="0032773D">
        <w:rPr>
          <w:highlight w:val="yellow"/>
          <w:lang w:val="es-CL"/>
        </w:rPr>
        <w:br/>
        <w:t>Josefina Sepúlveda G., Cristián Gallardo V., Macarena Fernández A., Felipe Illanes F., Alejandro Barrera E., Carlos Melo L.</w:t>
      </w:r>
      <w:r w:rsidRPr="0032773D">
        <w:rPr>
          <w:highlight w:val="yellow"/>
          <w:lang w:val="es-CL"/>
        </w:rPr>
        <w:br/>
        <w:t>Hospital Clínico San Borja Arriarán</w:t>
      </w:r>
    </w:p>
    <w:p w14:paraId="2D489324" w14:textId="77777777" w:rsidR="009F6462" w:rsidRPr="0032773D" w:rsidRDefault="00000000">
      <w:pPr>
        <w:rPr>
          <w:highlight w:val="yellow"/>
          <w:lang w:val="es-CL"/>
        </w:rPr>
      </w:pPr>
      <w:r w:rsidRPr="0032773D">
        <w:rPr>
          <w:highlight w:val="yellow"/>
          <w:lang w:val="es-CL"/>
        </w:rPr>
        <w:t>36. SOBREVIDA EN PACIENTES CON CÁNCER DE RECTO Y RESPUESTA PATOLÓGICA COMPLETA TRAS NEOADYUVANCIA</w:t>
      </w:r>
      <w:r w:rsidRPr="0032773D">
        <w:rPr>
          <w:highlight w:val="yellow"/>
          <w:lang w:val="es-CL"/>
        </w:rPr>
        <w:br/>
        <w:t>Josefina Sepúlveda, Carlos Melo, Macarena Fernandez, Cristián Gallardo, Felipe Illanes, Alejandro Barrera</w:t>
      </w:r>
      <w:r w:rsidRPr="0032773D">
        <w:rPr>
          <w:highlight w:val="yellow"/>
          <w:lang w:val="es-CL"/>
        </w:rPr>
        <w:br/>
        <w:t>Hospital Clínico San Borja Arriarán</w:t>
      </w:r>
    </w:p>
    <w:p w14:paraId="544195CF" w14:textId="77777777" w:rsidR="009F6462" w:rsidRPr="0032773D" w:rsidRDefault="00000000">
      <w:pPr>
        <w:rPr>
          <w:highlight w:val="yellow"/>
          <w:lang w:val="es-CL"/>
        </w:rPr>
      </w:pPr>
      <w:r w:rsidRPr="0032773D">
        <w:rPr>
          <w:highlight w:val="yellow"/>
          <w:lang w:val="es-CL"/>
        </w:rPr>
        <w:t>37. IMPLEMENTACIÓN DE UN PROGRAMA DE CIRUGÍA ROBÓTICA COLORRECTAL EN EL CONTEXTO DE UN PROTOCOLO ERAS®</w:t>
      </w:r>
      <w:r w:rsidRPr="0032773D">
        <w:rPr>
          <w:highlight w:val="yellow"/>
          <w:lang w:val="es-CL"/>
        </w:rPr>
        <w:br/>
      </w:r>
      <w:r w:rsidRPr="0032773D">
        <w:rPr>
          <w:highlight w:val="yellow"/>
          <w:lang w:val="es-CL"/>
        </w:rPr>
        <w:lastRenderedPageBreak/>
        <w:t>Diego Marín G.¹, María Jesús Jugo D.¹, Valentina Castillo W.¹, Francisco López K.², Felipe Quezada D.², Alejandro Barrera E.², Claudio Wainstein G.², Josette Baudoin L.³, Valeska Vargas L.³</w:t>
      </w:r>
      <w:r w:rsidRPr="0032773D">
        <w:rPr>
          <w:highlight w:val="yellow"/>
          <w:lang w:val="es-CL"/>
        </w:rPr>
        <w:br/>
        <w:t>Clínica Universidad de Los Andes</w:t>
      </w:r>
    </w:p>
    <w:p w14:paraId="731CF5D8" w14:textId="77777777" w:rsidR="009F6462" w:rsidRPr="0032773D" w:rsidRDefault="00000000">
      <w:pPr>
        <w:rPr>
          <w:highlight w:val="yellow"/>
          <w:lang w:val="es-CL"/>
        </w:rPr>
      </w:pPr>
      <w:r w:rsidRPr="0032773D">
        <w:rPr>
          <w:highlight w:val="yellow"/>
          <w:lang w:val="es-CL"/>
        </w:rPr>
        <w:t>38. VALOR PREDICTIVO DE LA PROTEÍNA C REACTIVA PARA DESCARTAR DEHISCENCIA DE ANASTOMOSIS EN CIRUGÍA COLORRECTAL LAPAROSCÓPICA</w:t>
      </w:r>
      <w:r w:rsidRPr="0032773D">
        <w:rPr>
          <w:highlight w:val="yellow"/>
          <w:lang w:val="es-CL"/>
        </w:rPr>
        <w:br/>
        <w:t xml:space="preserve">Diego Gianetti, Alexis Delgado,  Francisco Rivera, Fabio Paoletto, Fernando </w:t>
      </w:r>
      <w:proofErr w:type="spellStart"/>
      <w:r w:rsidRPr="0032773D">
        <w:rPr>
          <w:highlight w:val="yellow"/>
          <w:lang w:val="es-CL"/>
        </w:rPr>
        <w:t>Saelzer</w:t>
      </w:r>
      <w:proofErr w:type="spellEnd"/>
      <w:r w:rsidRPr="0032773D">
        <w:rPr>
          <w:highlight w:val="yellow"/>
          <w:lang w:val="es-CL"/>
        </w:rPr>
        <w:t>, Emilio Decinti, Manuel Lizana</w:t>
      </w:r>
      <w:r w:rsidRPr="0032773D">
        <w:rPr>
          <w:highlight w:val="yellow"/>
          <w:lang w:val="es-CL"/>
        </w:rPr>
        <w:br/>
        <w:t>Hospital San Juan de Dios</w:t>
      </w:r>
    </w:p>
    <w:p w14:paraId="391062E5" w14:textId="77777777" w:rsidR="009F6462" w:rsidRPr="0032773D" w:rsidRDefault="00000000">
      <w:pPr>
        <w:rPr>
          <w:highlight w:val="yellow"/>
          <w:lang w:val="es-CL"/>
        </w:rPr>
      </w:pPr>
      <w:r w:rsidRPr="0032773D">
        <w:rPr>
          <w:highlight w:val="yellow"/>
          <w:lang w:val="es-CL"/>
        </w:rPr>
        <w:t xml:space="preserve">39. EXPERIENCIA DE USO DE ENDOPROTESIS COLONICA COMO PUENTE A CIRUGIA ELECTIVA EN LA  REGIÓN DE LOS RÍOS </w:t>
      </w:r>
      <w:r w:rsidRPr="0032773D">
        <w:rPr>
          <w:highlight w:val="yellow"/>
          <w:lang w:val="es-CL"/>
        </w:rPr>
        <w:br/>
        <w:t xml:space="preserve">Dr Rodolfo Avendaño H, Dr Leonardo Carcamo G., Dr Alejandro  Murua A, , Dr Andres Vera S. Dr Tomas </w:t>
      </w:r>
      <w:proofErr w:type="spellStart"/>
      <w:r w:rsidRPr="0032773D">
        <w:rPr>
          <w:highlight w:val="yellow"/>
          <w:lang w:val="es-CL"/>
        </w:rPr>
        <w:t>Gutirerez</w:t>
      </w:r>
      <w:proofErr w:type="spellEnd"/>
      <w:r w:rsidRPr="0032773D">
        <w:rPr>
          <w:highlight w:val="yellow"/>
          <w:lang w:val="es-CL"/>
        </w:rPr>
        <w:t>, Julian Briones C., Josefina Avendaño W.</w:t>
      </w:r>
      <w:r w:rsidRPr="0032773D">
        <w:rPr>
          <w:highlight w:val="yellow"/>
          <w:lang w:val="es-CL"/>
        </w:rPr>
        <w:br/>
        <w:t>Instituto de cirugía Universidad Austral de Chile</w:t>
      </w:r>
    </w:p>
    <w:p w14:paraId="44AEB5BF" w14:textId="77777777" w:rsidR="009F6462" w:rsidRPr="0032773D" w:rsidRDefault="00000000">
      <w:pPr>
        <w:rPr>
          <w:highlight w:val="yellow"/>
          <w:lang w:val="es-CL"/>
        </w:rPr>
      </w:pPr>
      <w:r w:rsidRPr="0032773D">
        <w:rPr>
          <w:highlight w:val="yellow"/>
          <w:lang w:val="es-CL"/>
        </w:rPr>
        <w:t>40. CÁNCER COLORRECTAL EN LA XIV REGIÓN: UN ANÁLISIS ACTUALIZADO DE SU INCIDENCIA</w:t>
      </w:r>
      <w:r w:rsidRPr="0032773D">
        <w:rPr>
          <w:highlight w:val="yellow"/>
          <w:lang w:val="es-CL"/>
        </w:rPr>
        <w:br/>
        <w:t xml:space="preserve">Dr Leonardo Carcamo G., Dr Rodolfo Avendaño H, Dr Alejandro  Murua A, Dr Andrés Vera S., Ronaldo Villablanca V. </w:t>
      </w:r>
      <w:r w:rsidRPr="0032773D">
        <w:rPr>
          <w:highlight w:val="yellow"/>
          <w:lang w:val="es-CL"/>
        </w:rPr>
        <w:br/>
        <w:t>Instituto de cirugía Universidad Austral de Chile</w:t>
      </w:r>
    </w:p>
    <w:p w14:paraId="7D7F2FF5" w14:textId="77777777" w:rsidR="009F6462" w:rsidRPr="0032773D" w:rsidRDefault="00000000">
      <w:pPr>
        <w:rPr>
          <w:highlight w:val="yellow"/>
          <w:lang w:val="es-CL"/>
        </w:rPr>
      </w:pPr>
      <w:r w:rsidRPr="0032773D">
        <w:rPr>
          <w:highlight w:val="yellow"/>
          <w:lang w:val="es-CL"/>
        </w:rPr>
        <w:t>41. ASOCIACIÓN ENTRE COLECISTECTOMÍA Y CÁNCER COLORRECTAL: UN LLAMADO A LA CAUTELA</w:t>
      </w:r>
      <w:r w:rsidRPr="0032773D">
        <w:rPr>
          <w:highlight w:val="yellow"/>
          <w:lang w:val="es-CL"/>
        </w:rPr>
        <w:br/>
        <w:t>Dr Leonardo Carcamo G., Dr Rodolfo Avendaño H, Dr Alejandro  Murua A, Dr Andres Vera</w:t>
      </w:r>
      <w:r w:rsidRPr="0032773D">
        <w:rPr>
          <w:highlight w:val="yellow"/>
          <w:lang w:val="es-CL"/>
        </w:rPr>
        <w:br/>
        <w:t>Instituto de cirugía Universidad Austral de Chile</w:t>
      </w:r>
    </w:p>
    <w:p w14:paraId="135FC676" w14:textId="77777777" w:rsidR="009F6462" w:rsidRPr="0032773D" w:rsidRDefault="00000000">
      <w:pPr>
        <w:rPr>
          <w:highlight w:val="yellow"/>
          <w:lang w:val="es-CL"/>
        </w:rPr>
      </w:pPr>
      <w:r w:rsidRPr="0032773D">
        <w:rPr>
          <w:highlight w:val="yellow"/>
          <w:lang w:val="es-CL"/>
        </w:rPr>
        <w:t>42. INCIDENCIA Y CARACTERIZACIÓN DE PACIENTES CON DIAGNÓSTICO DE TUMOR NEUROENDOCRINO EN LA XIV REGIÓN</w:t>
      </w:r>
      <w:r w:rsidRPr="0032773D">
        <w:rPr>
          <w:highlight w:val="yellow"/>
          <w:lang w:val="es-CL"/>
        </w:rPr>
        <w:br/>
        <w:t xml:space="preserve">Gabriel Kunstmann C.; Leonardo Carcamo G., Rodolfo Avendaño H.; Alejandro Murúa A.; Andrés Vera S.; Daniela Leporati J. </w:t>
      </w:r>
      <w:r w:rsidRPr="0032773D">
        <w:rPr>
          <w:highlight w:val="yellow"/>
          <w:lang w:val="es-CL"/>
        </w:rPr>
        <w:br/>
        <w:t>Instituto de cirugía Universidad Austral de Chile</w:t>
      </w:r>
    </w:p>
    <w:p w14:paraId="5C4D6B77" w14:textId="77777777" w:rsidR="009F6462" w:rsidRPr="0032773D" w:rsidRDefault="00000000">
      <w:pPr>
        <w:rPr>
          <w:highlight w:val="yellow"/>
          <w:lang w:val="es-CL"/>
        </w:rPr>
      </w:pPr>
      <w:r w:rsidRPr="0032773D">
        <w:rPr>
          <w:highlight w:val="yellow"/>
          <w:lang w:val="es-CL"/>
        </w:rPr>
        <w:t>43. COLONOSCOPÍA CON PROPOFOL: ¿ES POSIBLE SIN ANESTESIÓLOGO?</w:t>
      </w:r>
      <w:r w:rsidRPr="0032773D">
        <w:rPr>
          <w:highlight w:val="yellow"/>
          <w:lang w:val="es-CL"/>
        </w:rPr>
        <w:br/>
        <w:t xml:space="preserve">René Cárdenas, María Ignacia León, Roberto Díaz, Sergio </w:t>
      </w:r>
      <w:proofErr w:type="spellStart"/>
      <w:r w:rsidRPr="0032773D">
        <w:rPr>
          <w:highlight w:val="yellow"/>
          <w:lang w:val="es-CL"/>
        </w:rPr>
        <w:t>Latrach</w:t>
      </w:r>
      <w:proofErr w:type="spellEnd"/>
      <w:r w:rsidRPr="0032773D">
        <w:rPr>
          <w:highlight w:val="yellow"/>
          <w:lang w:val="es-CL"/>
        </w:rPr>
        <w:br/>
        <w:t>Clínica Lircay, Clínica del Maule, Hospital de San Javier, Universidad Católica del Maule.</w:t>
      </w:r>
    </w:p>
    <w:p w14:paraId="2120A2D4" w14:textId="77777777" w:rsidR="009F6462" w:rsidRPr="0032773D" w:rsidRDefault="00000000">
      <w:pPr>
        <w:rPr>
          <w:highlight w:val="yellow"/>
          <w:lang w:val="es-CL"/>
        </w:rPr>
      </w:pPr>
      <w:r w:rsidRPr="0032773D">
        <w:rPr>
          <w:highlight w:val="yellow"/>
          <w:lang w:val="es-CL"/>
        </w:rPr>
        <w:t>44. RESECCIÓN TOTAL DEL MESORRECTO UTILIZANDO LA TÉCNICA DE TRANSECCIÓN TRANSANAL Y ANASTOMOSIS DE GRAPADO ÚNICO (TTSS) EN CÁNCER DE RECTO: RESULTADOS PRECOCES DE UNA SERIE DE 21 CASOS.</w:t>
      </w:r>
      <w:r w:rsidRPr="0032773D">
        <w:rPr>
          <w:highlight w:val="yellow"/>
          <w:lang w:val="es-CL"/>
        </w:rPr>
        <w:br/>
        <w:t xml:space="preserve">Cristián Gallardo, Cristóbal Suazo, Alejandro Barrera, Felipe Illanes, Roberto Salas, Gonzalo Contreras, Josefina Sepúlveda, Fernando </w:t>
      </w:r>
      <w:proofErr w:type="spellStart"/>
      <w:r w:rsidRPr="0032773D">
        <w:rPr>
          <w:highlight w:val="yellow"/>
          <w:lang w:val="es-CL"/>
        </w:rPr>
        <w:t>Saelzer</w:t>
      </w:r>
      <w:proofErr w:type="spellEnd"/>
      <w:r w:rsidRPr="0032773D">
        <w:rPr>
          <w:highlight w:val="yellow"/>
          <w:lang w:val="es-CL"/>
        </w:rPr>
        <w:t>, Macarena Fernández, Carlos Melo</w:t>
      </w:r>
      <w:r w:rsidRPr="0032773D">
        <w:rPr>
          <w:highlight w:val="yellow"/>
          <w:lang w:val="es-CL"/>
        </w:rPr>
        <w:br/>
        <w:t xml:space="preserve">Clínica </w:t>
      </w:r>
      <w:proofErr w:type="spellStart"/>
      <w:r w:rsidRPr="0032773D">
        <w:rPr>
          <w:highlight w:val="yellow"/>
          <w:lang w:val="es-CL"/>
        </w:rPr>
        <w:t>Redsalud</w:t>
      </w:r>
      <w:proofErr w:type="spellEnd"/>
      <w:r w:rsidRPr="0032773D">
        <w:rPr>
          <w:highlight w:val="yellow"/>
          <w:lang w:val="es-CL"/>
        </w:rPr>
        <w:t xml:space="preserve"> </w:t>
      </w:r>
    </w:p>
    <w:p w14:paraId="7C135662" w14:textId="77777777" w:rsidR="009F6462" w:rsidRPr="0032773D" w:rsidRDefault="00000000">
      <w:pPr>
        <w:rPr>
          <w:highlight w:val="yellow"/>
          <w:lang w:val="es-CL"/>
        </w:rPr>
      </w:pPr>
      <w:r w:rsidRPr="0032773D">
        <w:rPr>
          <w:highlight w:val="yellow"/>
          <w:lang w:val="es-CL"/>
        </w:rPr>
        <w:lastRenderedPageBreak/>
        <w:t>45. RESULTADOS A 30 DÍAS EN PACIENTES OPERADOS POR ADENOCARCINOMA COLORRECTAL POR VÍA ROBÓTICA.</w:t>
      </w:r>
      <w:r w:rsidRPr="0032773D">
        <w:rPr>
          <w:highlight w:val="yellow"/>
          <w:lang w:val="es-CL"/>
        </w:rPr>
        <w:br/>
        <w:t>Drs Gonzalo Contreras H, Victor Marshall D, Cristián Gallardo V, Macarena Fernández A, Felipe Illanes F, Carlos Melo L, Alejandro Barrera E</w:t>
      </w:r>
      <w:r w:rsidRPr="0032773D">
        <w:rPr>
          <w:highlight w:val="yellow"/>
          <w:lang w:val="es-CL"/>
        </w:rPr>
        <w:br/>
        <w:t>Hospital Clínico San Borja Arriarán</w:t>
      </w:r>
    </w:p>
    <w:p w14:paraId="0CE5F6B9" w14:textId="77777777" w:rsidR="009F6462" w:rsidRPr="0032773D" w:rsidRDefault="00000000">
      <w:pPr>
        <w:rPr>
          <w:highlight w:val="yellow"/>
          <w:lang w:val="es-CL"/>
        </w:rPr>
      </w:pPr>
      <w:r w:rsidRPr="0032773D">
        <w:rPr>
          <w:highlight w:val="yellow"/>
          <w:lang w:val="es-CL"/>
        </w:rPr>
        <w:t>46. ANASTOMOSIS ILEOCÓLICA CON STAPLER 100 MM. ¿TIENE VENTAJAS?</w:t>
      </w:r>
      <w:r w:rsidRPr="0032773D">
        <w:rPr>
          <w:highlight w:val="yellow"/>
          <w:lang w:val="es-CL"/>
        </w:rPr>
        <w:br/>
        <w:t xml:space="preserve">Ernesto Melkonian T. 1,2, Eduardo Mordojovich Z. 2, Aldo Cuneo Z. 1, Christian Jensen B. 1, Matías Salazar P. 3 </w:t>
      </w:r>
      <w:r w:rsidRPr="0032773D">
        <w:rPr>
          <w:highlight w:val="yellow"/>
          <w:lang w:val="es-CL"/>
        </w:rPr>
        <w:br/>
        <w:t>1. Servicio de Cirugía, Equipo Coloproctología, Clínica Alemana de Santiago - Universidad del Desarrollo   2. Servicio de Cirugía, Equipo de Coloproctología, Hospital Salvador – Departamento Cirugía Oriente Universidad de Chile    3. Residente Cirugía General Universidad del Desarrollo - Clínica Alemana de Santiago</w:t>
      </w:r>
    </w:p>
    <w:p w14:paraId="6D36DA44" w14:textId="77777777" w:rsidR="009F6462" w:rsidRPr="0032773D" w:rsidRDefault="00000000">
      <w:pPr>
        <w:rPr>
          <w:highlight w:val="yellow"/>
          <w:lang w:val="es-CL"/>
        </w:rPr>
      </w:pPr>
      <w:r w:rsidRPr="0032773D">
        <w:rPr>
          <w:highlight w:val="yellow"/>
          <w:lang w:val="es-CL"/>
        </w:rPr>
        <w:t>47. RENDIMIENTO DEL TEST DE SANGRE OCULTA EN DEPOSICIONES EN EL PERÍODO 2019-2023 EN EL COMPLEJO ASISTENCIAL DR. VÍCTOR RÍOS RUIZ</w:t>
      </w:r>
      <w:r w:rsidRPr="0032773D">
        <w:rPr>
          <w:highlight w:val="yellow"/>
          <w:lang w:val="es-CL"/>
        </w:rPr>
        <w:br/>
        <w:t>NATALIA SOTO V, GONZALO INOSTROZA L, FELIPE ALCALDE G, EDUARDO GARCIA M, CARLOS BELLO A, BYRON SAN MARTÍN G, MARCELO ESPINOZA P, VIRGINIA PULGAR C.</w:t>
      </w:r>
      <w:r w:rsidRPr="0032773D">
        <w:rPr>
          <w:highlight w:val="yellow"/>
          <w:lang w:val="es-CL"/>
        </w:rPr>
        <w:br/>
        <w:t>COMPLEJO ASISTENCIAL DR. VÍCTOR RÍOS RUIZ</w:t>
      </w:r>
    </w:p>
    <w:p w14:paraId="6C605258" w14:textId="77777777" w:rsidR="009F6462" w:rsidRPr="0032773D" w:rsidRDefault="00000000">
      <w:pPr>
        <w:rPr>
          <w:highlight w:val="yellow"/>
          <w:lang w:val="es-CL"/>
        </w:rPr>
      </w:pPr>
      <w:r w:rsidRPr="0032773D">
        <w:rPr>
          <w:highlight w:val="yellow"/>
          <w:lang w:val="es-CL"/>
        </w:rPr>
        <w:t>48. ESTRATEGIA DE PRIORIZACIÓN DE COLONOSCOPÍAS MEDIANTE TEST DE SANGRE OCULTA EN DEPOSICIONES (TSOD) : RESULTADOS PRELIMINARES DE UNA ESTRATEGIA DE GESTIÓN DE INTERCONSULTAS</w:t>
      </w:r>
      <w:r w:rsidRPr="0032773D">
        <w:rPr>
          <w:highlight w:val="yellow"/>
          <w:lang w:val="es-CL"/>
        </w:rPr>
        <w:br/>
        <w:t>Emiliana Vizcaya, Cristián Jarry, Ximena Riesco, Sonia Maturana, Eugenio Grasset</w:t>
      </w:r>
      <w:r w:rsidRPr="0032773D">
        <w:rPr>
          <w:highlight w:val="yellow"/>
          <w:lang w:val="es-CL"/>
        </w:rPr>
        <w:br/>
        <w:t>Hospital Santiago Oriente</w:t>
      </w:r>
    </w:p>
    <w:p w14:paraId="4643ECAF" w14:textId="77777777" w:rsidR="009F6462" w:rsidRPr="0032773D" w:rsidRDefault="00000000">
      <w:pPr>
        <w:rPr>
          <w:highlight w:val="yellow"/>
          <w:lang w:val="es-CL"/>
        </w:rPr>
      </w:pPr>
      <w:r w:rsidRPr="0032773D">
        <w:rPr>
          <w:highlight w:val="yellow"/>
          <w:lang w:val="es-CL"/>
        </w:rPr>
        <w:t>49. LINFONODOS PÉLVICOS LATERALES Y NEOADYUVANCIA EN CÁNCER DE RECTO. RESULTADOS EN EL HOSPITAL MILITAR DE SANTIAGO.</w:t>
      </w:r>
      <w:r w:rsidRPr="0032773D">
        <w:rPr>
          <w:highlight w:val="yellow"/>
          <w:lang w:val="es-CL"/>
        </w:rPr>
        <w:br/>
        <w:t xml:space="preserve">Augusto Barrera Z, Dominique Krauss S, José Gellona V, José Zúñiga A, Karen Schonffeldt G, Joaquín Irarrázaval E, Luis Andrade M, Giancarlo </w:t>
      </w:r>
      <w:proofErr w:type="spellStart"/>
      <w:r w:rsidRPr="0032773D">
        <w:rPr>
          <w:highlight w:val="yellow"/>
          <w:lang w:val="es-CL"/>
        </w:rPr>
        <w:t>Schiapacasse</w:t>
      </w:r>
      <w:proofErr w:type="spellEnd"/>
      <w:r w:rsidRPr="0032773D">
        <w:rPr>
          <w:highlight w:val="yellow"/>
          <w:lang w:val="es-CL"/>
        </w:rPr>
        <w:t xml:space="preserve"> F, Catalina Estay F, Leonardo Espindola S.</w:t>
      </w:r>
      <w:r w:rsidRPr="0032773D">
        <w:rPr>
          <w:highlight w:val="yellow"/>
          <w:lang w:val="es-CL"/>
        </w:rPr>
        <w:br/>
        <w:t>Hospital Militar de Santiago, Clínica Alemana de Santiago</w:t>
      </w:r>
    </w:p>
    <w:p w14:paraId="36DBD303" w14:textId="77777777" w:rsidR="009F6462" w:rsidRPr="0032773D" w:rsidRDefault="00000000">
      <w:pPr>
        <w:rPr>
          <w:highlight w:val="yellow"/>
          <w:lang w:val="es-CL"/>
        </w:rPr>
      </w:pPr>
      <w:r w:rsidRPr="0032773D">
        <w:rPr>
          <w:highlight w:val="yellow"/>
          <w:lang w:val="es-CL"/>
        </w:rPr>
        <w:t>50. USO DE INTELIGENCIA ARTIFICIAL PARA EL DESARROLLO E IMPLEMENTACIÓN DE UNA PLATAFORMA EDUCATIVA COLOPROCTOLOGICA PARA PACIENTES</w:t>
      </w:r>
      <w:r w:rsidRPr="0032773D">
        <w:rPr>
          <w:highlight w:val="yellow"/>
          <w:lang w:val="es-CL"/>
        </w:rPr>
        <w:br/>
        <w:t>Brandon Valencia-Coronel, Julian Peña Herrera, Carlos Morales, Jose Escobar, Adriana Silva, Cristobal Flores,  Felipe Quezada-Diaz, Erik Manriquez</w:t>
      </w:r>
      <w:r w:rsidRPr="0032773D">
        <w:rPr>
          <w:highlight w:val="yellow"/>
          <w:lang w:val="es-CL"/>
        </w:rPr>
        <w:br/>
        <w:t>Pontificia Universidad Católica De Chile, Hospital Dr. Sotero del Rio</w:t>
      </w:r>
    </w:p>
    <w:p w14:paraId="2A3AE0F9" w14:textId="77777777" w:rsidR="009F6462" w:rsidRPr="0032773D" w:rsidRDefault="00000000">
      <w:pPr>
        <w:rPr>
          <w:highlight w:val="yellow"/>
          <w:lang w:val="es-CL"/>
        </w:rPr>
      </w:pPr>
      <w:r w:rsidRPr="0032773D">
        <w:rPr>
          <w:highlight w:val="yellow"/>
          <w:lang w:val="es-CL"/>
        </w:rPr>
        <w:t>51. TÉCNICA DE TRANSECCIÓN TRANSANAL Y ANASTOMOSIS CON GRAPADO ÚNICO (TTSS) EN CIRUGÍA DE RESERVORIO ILEAL. RESULTADOS A CORTO Y MEDIANO PLAZO DE UNA EXPERIENCIA INICIAL.</w:t>
      </w:r>
      <w:r w:rsidRPr="0032773D">
        <w:rPr>
          <w:highlight w:val="yellow"/>
          <w:lang w:val="es-CL"/>
        </w:rPr>
        <w:br/>
        <w:t xml:space="preserve">Cristóbal Suazo, Cristián Gallardo, Roberto Salas, Fernando </w:t>
      </w:r>
      <w:proofErr w:type="spellStart"/>
      <w:r w:rsidRPr="0032773D">
        <w:rPr>
          <w:highlight w:val="yellow"/>
          <w:lang w:val="es-CL"/>
        </w:rPr>
        <w:t>Saelzer</w:t>
      </w:r>
      <w:proofErr w:type="spellEnd"/>
      <w:r w:rsidRPr="0032773D">
        <w:rPr>
          <w:highlight w:val="yellow"/>
          <w:lang w:val="es-CL"/>
        </w:rPr>
        <w:t xml:space="preserve">, Gonzalo Rebolledo, Natalia Farías, Gonzalo Contreras, Josefina Sepúlveda, Augusto Barrera </w:t>
      </w:r>
      <w:r w:rsidRPr="0032773D">
        <w:rPr>
          <w:highlight w:val="yellow"/>
          <w:lang w:val="es-CL"/>
        </w:rPr>
        <w:br/>
        <w:t xml:space="preserve">Clínicas </w:t>
      </w:r>
      <w:proofErr w:type="spellStart"/>
      <w:r w:rsidRPr="0032773D">
        <w:rPr>
          <w:highlight w:val="yellow"/>
          <w:lang w:val="es-CL"/>
        </w:rPr>
        <w:t>Redsalud</w:t>
      </w:r>
      <w:proofErr w:type="spellEnd"/>
      <w:r w:rsidRPr="0032773D">
        <w:rPr>
          <w:highlight w:val="yellow"/>
          <w:lang w:val="es-CL"/>
        </w:rPr>
        <w:t xml:space="preserve"> de Santiago</w:t>
      </w:r>
    </w:p>
    <w:p w14:paraId="2FD583DB" w14:textId="77777777" w:rsidR="009F6462" w:rsidRPr="0032773D" w:rsidRDefault="00000000">
      <w:pPr>
        <w:rPr>
          <w:highlight w:val="yellow"/>
          <w:lang w:val="es-CL"/>
        </w:rPr>
      </w:pPr>
      <w:r w:rsidRPr="0032773D">
        <w:rPr>
          <w:highlight w:val="yellow"/>
          <w:lang w:val="es-CL"/>
        </w:rPr>
        <w:lastRenderedPageBreak/>
        <w:t>52. ESCISIÓN COMPLETA DEL MESOCOLON POR LAPAROSCOPÍA. RESULTADOS COMPARATIVOS CON EL ABORDAJE LAPAROSCÓPICO TRADICIONAL.</w:t>
      </w:r>
      <w:r w:rsidRPr="0032773D">
        <w:rPr>
          <w:highlight w:val="yellow"/>
          <w:lang w:val="es-CL"/>
        </w:rPr>
        <w:br/>
        <w:t xml:space="preserve">Paulina Pérez V., Felipe </w:t>
      </w:r>
      <w:proofErr w:type="spellStart"/>
      <w:r w:rsidRPr="0032773D">
        <w:rPr>
          <w:highlight w:val="yellow"/>
          <w:lang w:val="es-CL"/>
        </w:rPr>
        <w:t>Barnet</w:t>
      </w:r>
      <w:proofErr w:type="spellEnd"/>
      <w:r w:rsidRPr="0032773D">
        <w:rPr>
          <w:highlight w:val="yellow"/>
          <w:lang w:val="es-CL"/>
        </w:rPr>
        <w:t xml:space="preserve"> S., Sofia Lopez I., Tomás Contreras R., Felipe Imigo G.</w:t>
      </w:r>
      <w:r w:rsidRPr="0032773D">
        <w:rPr>
          <w:highlight w:val="yellow"/>
          <w:lang w:val="es-CL"/>
        </w:rPr>
        <w:br/>
        <w:t>Hospital Puerto Montt Dr. Eduardo Schütz Schroeder</w:t>
      </w:r>
    </w:p>
    <w:p w14:paraId="2D302268" w14:textId="77777777" w:rsidR="009F6462" w:rsidRPr="0032773D" w:rsidRDefault="00000000">
      <w:pPr>
        <w:rPr>
          <w:highlight w:val="yellow"/>
          <w:lang w:val="es-CL"/>
        </w:rPr>
      </w:pPr>
      <w:r w:rsidRPr="0032773D">
        <w:rPr>
          <w:highlight w:val="yellow"/>
          <w:lang w:val="es-CL"/>
        </w:rPr>
        <w:t>53. QUIMIOTERAPIA SISTÉMICA Y CITORREDUCCIÓN COMO TRATAMIENTO PARA LA CARCINOMATOSIS PERITONEAL DE ORIGEN COLORRECTAL. EXPERIENCIA EN UN HOSPITAL PÚBLICO.</w:t>
      </w:r>
      <w:r w:rsidRPr="0032773D">
        <w:rPr>
          <w:highlight w:val="yellow"/>
          <w:lang w:val="es-CL"/>
        </w:rPr>
        <w:br/>
        <w:t xml:space="preserve">Valentina Durán E., Carlos Morales M., Sergio Arroyo Z, Nicolás López, Kaorys Barros, Erik Manríquez A, Richard Castillo, Rodrigo </w:t>
      </w:r>
      <w:proofErr w:type="spellStart"/>
      <w:r w:rsidRPr="0032773D">
        <w:rPr>
          <w:highlight w:val="yellow"/>
          <w:lang w:val="es-CL"/>
        </w:rPr>
        <w:t>Kusanovich</w:t>
      </w:r>
      <w:proofErr w:type="spellEnd"/>
      <w:r w:rsidRPr="0032773D">
        <w:rPr>
          <w:highlight w:val="yellow"/>
          <w:lang w:val="es-CL"/>
        </w:rPr>
        <w:t>, Felipe Quezada D.</w:t>
      </w:r>
      <w:r w:rsidRPr="0032773D">
        <w:rPr>
          <w:highlight w:val="yellow"/>
          <w:lang w:val="es-CL"/>
        </w:rPr>
        <w:br/>
        <w:t>Servicio de Coloproctología, Complejo Asistencial Dr. Sótero del Río</w:t>
      </w:r>
    </w:p>
    <w:p w14:paraId="2AA4ABF3" w14:textId="77777777" w:rsidR="009F6462" w:rsidRPr="0032773D" w:rsidRDefault="00000000">
      <w:pPr>
        <w:rPr>
          <w:highlight w:val="yellow"/>
          <w:lang w:val="es-CL"/>
        </w:rPr>
      </w:pPr>
      <w:r w:rsidRPr="0032773D">
        <w:rPr>
          <w:highlight w:val="yellow"/>
          <w:lang w:val="es-CL"/>
        </w:rPr>
        <w:t>54. EXENTERACIÓN PÉLVICA CON Y SIN RESECCIÓN ÓSEA EN CÁNCER DE RECTO LOCALMENTE AVANZADO O RECURRENTE</w:t>
      </w:r>
      <w:r w:rsidRPr="0032773D">
        <w:rPr>
          <w:highlight w:val="yellow"/>
          <w:lang w:val="es-CL"/>
        </w:rPr>
        <w:br/>
        <w:t xml:space="preserve">Carlos Morales M., Valentina Durán E., Erik Manríquez A., José Escobar R., Hernán Zúñiga G., Rodrigo </w:t>
      </w:r>
      <w:proofErr w:type="spellStart"/>
      <w:r w:rsidRPr="0032773D">
        <w:rPr>
          <w:highlight w:val="yellow"/>
          <w:lang w:val="es-CL"/>
        </w:rPr>
        <w:t>Kusanovich</w:t>
      </w:r>
      <w:proofErr w:type="spellEnd"/>
      <w:r w:rsidRPr="0032773D">
        <w:rPr>
          <w:highlight w:val="yellow"/>
          <w:lang w:val="es-CL"/>
        </w:rPr>
        <w:t xml:space="preserve"> B., Felipe Quezada-Díaz.</w:t>
      </w:r>
      <w:r w:rsidRPr="0032773D">
        <w:rPr>
          <w:highlight w:val="yellow"/>
          <w:lang w:val="es-CL"/>
        </w:rPr>
        <w:br/>
        <w:t>Hospital Sótero del Río.</w:t>
      </w:r>
    </w:p>
    <w:p w14:paraId="0A655DA6" w14:textId="77777777" w:rsidR="009F6462" w:rsidRPr="0032773D" w:rsidRDefault="00000000">
      <w:pPr>
        <w:rPr>
          <w:highlight w:val="yellow"/>
          <w:lang w:val="es-CL"/>
        </w:rPr>
      </w:pPr>
      <w:r w:rsidRPr="0032773D">
        <w:rPr>
          <w:highlight w:val="yellow"/>
          <w:lang w:val="es-CL"/>
        </w:rPr>
        <w:t>55. RESULTADOS DE UN PROTOCOLO ESTANDARIZADO DE WATCH AND WAIT EN PACIENTES CON CÁNCER DE RECTO LOCALMENTE AVANZADO.</w:t>
      </w:r>
      <w:r w:rsidRPr="0032773D">
        <w:rPr>
          <w:highlight w:val="yellow"/>
          <w:lang w:val="es-CL"/>
        </w:rPr>
        <w:br/>
        <w:t xml:space="preserve">Carlos Morales M., Valentina Durán E., Erik Manríquez A., Brandon Valencia-Coronel, Rodrigo </w:t>
      </w:r>
      <w:proofErr w:type="spellStart"/>
      <w:r w:rsidRPr="0032773D">
        <w:rPr>
          <w:highlight w:val="yellow"/>
          <w:lang w:val="es-CL"/>
        </w:rPr>
        <w:t>Kusanovich</w:t>
      </w:r>
      <w:proofErr w:type="spellEnd"/>
      <w:r w:rsidRPr="0032773D">
        <w:rPr>
          <w:highlight w:val="yellow"/>
          <w:lang w:val="es-CL"/>
        </w:rPr>
        <w:t xml:space="preserve"> B., Felipe Quezada-Díaz.</w:t>
      </w:r>
      <w:r w:rsidRPr="0032773D">
        <w:rPr>
          <w:highlight w:val="yellow"/>
          <w:lang w:val="es-CL"/>
        </w:rPr>
        <w:br/>
        <w:t>Complejo Asistencial “ Dr. Sótero del Río”</w:t>
      </w:r>
    </w:p>
    <w:p w14:paraId="6DC67102" w14:textId="77777777" w:rsidR="009F6462" w:rsidRPr="0032773D" w:rsidRDefault="00000000">
      <w:pPr>
        <w:rPr>
          <w:highlight w:val="yellow"/>
          <w:lang w:val="es-CL"/>
        </w:rPr>
      </w:pPr>
      <w:r w:rsidRPr="0032773D">
        <w:rPr>
          <w:highlight w:val="yellow"/>
          <w:lang w:val="es-CL"/>
        </w:rPr>
        <w:t>56. RESULTADOS PRELIMINARES DE UN PROGRAMA ACREDITADO DE ERAS® EN CIRUGÍAS RESECTIVAS COLORRECTALES</w:t>
      </w:r>
      <w:r w:rsidRPr="0032773D">
        <w:rPr>
          <w:highlight w:val="yellow"/>
          <w:lang w:val="es-CL"/>
        </w:rPr>
        <w:br/>
        <w:t>Diego Marín G.¹, Valentina Castillo W.¹, María Jesús Jugo D.¹, Francisco López K², Felipe Quezada D.², Claudio Wainstein G²., Alejandro Barrera E.², Jose Miguel Zuñiga A.², Josette Baudoin L.³, Valeska Vargas L.³</w:t>
      </w:r>
      <w:r w:rsidRPr="0032773D">
        <w:rPr>
          <w:highlight w:val="yellow"/>
          <w:lang w:val="es-CL"/>
        </w:rPr>
        <w:br/>
        <w:t>Clínica Universidad de Los Andes</w:t>
      </w:r>
    </w:p>
    <w:p w14:paraId="70EA5368" w14:textId="77777777" w:rsidR="009F6462" w:rsidRPr="0032773D" w:rsidRDefault="00000000">
      <w:pPr>
        <w:rPr>
          <w:highlight w:val="yellow"/>
          <w:lang w:val="es-CL"/>
        </w:rPr>
      </w:pPr>
      <w:r w:rsidRPr="0032773D">
        <w:rPr>
          <w:highlight w:val="yellow"/>
          <w:lang w:val="es-CL"/>
        </w:rPr>
        <w:t>57. PROTEÍNA C REACTIVA COMO PREDICTOR DE COMPLICACIONES, RESULTADOS PRELIMINARES EN HOSPITAL MILITAR DE SANTIAGO</w:t>
      </w:r>
      <w:r w:rsidRPr="0032773D">
        <w:rPr>
          <w:highlight w:val="yellow"/>
          <w:lang w:val="es-CL"/>
        </w:rPr>
        <w:br/>
        <w:t>Dominique Krauss S, Josefina Sepúlveda G, Ignacio Gutierrez M, Augusto Barrera Z, Karen Schonffeldt G, Luis Andrade M, Jose Zuñiga A, Joaquin Irarrazaval E, Leonardo Espindola S, Jose Gellona V</w:t>
      </w:r>
      <w:r w:rsidRPr="0032773D">
        <w:rPr>
          <w:highlight w:val="yellow"/>
          <w:lang w:val="es-CL"/>
        </w:rPr>
        <w:br/>
        <w:t xml:space="preserve">Hospital Militar de Santiago, Santiago Chile / Universidad de los Andes, Santiago Chile. </w:t>
      </w:r>
    </w:p>
    <w:p w14:paraId="688EBC62" w14:textId="77777777" w:rsidR="009F6462" w:rsidRPr="0032773D" w:rsidRDefault="00000000">
      <w:pPr>
        <w:rPr>
          <w:highlight w:val="yellow"/>
          <w:lang w:val="es-CL"/>
        </w:rPr>
      </w:pPr>
      <w:r w:rsidRPr="0032773D">
        <w:rPr>
          <w:highlight w:val="yellow"/>
          <w:lang w:val="es-CL"/>
        </w:rPr>
        <w:t>58. ABORDAJE LAPAROSCÓPICO PARA LA RECONSTRUCCIÓN DE TRÁNSITO INTESTINAL POST-HARTMANN: EXPERIENCIA DE UN CENTRO DE REFERENCIA</w:t>
      </w:r>
      <w:r w:rsidRPr="0032773D">
        <w:rPr>
          <w:highlight w:val="yellow"/>
          <w:lang w:val="es-CL"/>
        </w:rPr>
        <w:br/>
        <w:t xml:space="preserve">Felipe </w:t>
      </w:r>
      <w:proofErr w:type="spellStart"/>
      <w:r w:rsidRPr="0032773D">
        <w:rPr>
          <w:highlight w:val="yellow"/>
          <w:lang w:val="es-CL"/>
        </w:rPr>
        <w:t>Barnet</w:t>
      </w:r>
      <w:proofErr w:type="spellEnd"/>
      <w:r w:rsidRPr="0032773D">
        <w:rPr>
          <w:highlight w:val="yellow"/>
          <w:lang w:val="es-CL"/>
        </w:rPr>
        <w:t>, Paulina Pérez, Roberto Olguin, Julio Figueroa, Enrique Morales, Tomás Contreras, Felipe Imigo</w:t>
      </w:r>
      <w:r w:rsidRPr="0032773D">
        <w:rPr>
          <w:highlight w:val="yellow"/>
          <w:lang w:val="es-CL"/>
        </w:rPr>
        <w:br/>
        <w:t>Hospital de Puerto Montt</w:t>
      </w:r>
    </w:p>
    <w:p w14:paraId="46DDE254" w14:textId="77777777" w:rsidR="009F6462" w:rsidRPr="0032773D" w:rsidRDefault="00000000">
      <w:pPr>
        <w:rPr>
          <w:highlight w:val="yellow"/>
          <w:lang w:val="es-CL"/>
        </w:rPr>
      </w:pPr>
      <w:r w:rsidRPr="0032773D">
        <w:rPr>
          <w:highlight w:val="yellow"/>
          <w:lang w:val="es-CL"/>
        </w:rPr>
        <w:t>59. COLGAJO DE LIMBERG AMBULATORIO PARA EL TRATAMIENTO DE LA ENFERMEDAD PILONIDAL SACROCOXÍGEA</w:t>
      </w:r>
      <w:r w:rsidRPr="0032773D">
        <w:rPr>
          <w:highlight w:val="yellow"/>
          <w:lang w:val="es-CL"/>
        </w:rPr>
        <w:br/>
      </w:r>
      <w:r w:rsidRPr="0032773D">
        <w:rPr>
          <w:highlight w:val="yellow"/>
          <w:lang w:val="es-CL"/>
        </w:rPr>
        <w:lastRenderedPageBreak/>
        <w:t xml:space="preserve">Martín Quintana M(1), Cristóbal Suazo L(2), Roberto Salas O(2), Cristián Gallardo V(2), Fernando </w:t>
      </w:r>
      <w:proofErr w:type="spellStart"/>
      <w:r w:rsidRPr="0032773D">
        <w:rPr>
          <w:highlight w:val="yellow"/>
          <w:lang w:val="es-CL"/>
        </w:rPr>
        <w:t>Saelzer</w:t>
      </w:r>
      <w:proofErr w:type="spellEnd"/>
      <w:r w:rsidRPr="0032773D">
        <w:rPr>
          <w:highlight w:val="yellow"/>
          <w:lang w:val="es-CL"/>
        </w:rPr>
        <w:t xml:space="preserve"> R(2)</w:t>
      </w:r>
      <w:r w:rsidRPr="0032773D">
        <w:rPr>
          <w:highlight w:val="yellow"/>
          <w:lang w:val="es-CL"/>
        </w:rPr>
        <w:br/>
        <w:t>(1) Programa Cirugía General, Pontificia Universidad Católica de Chile. (2) Clínica Red Salud Santiago.</w:t>
      </w:r>
    </w:p>
    <w:p w14:paraId="49408B7A" w14:textId="77777777" w:rsidR="009F6462" w:rsidRPr="0032773D" w:rsidRDefault="00000000">
      <w:pPr>
        <w:rPr>
          <w:highlight w:val="yellow"/>
          <w:lang w:val="es-CL"/>
        </w:rPr>
      </w:pPr>
      <w:r w:rsidRPr="0032773D">
        <w:rPr>
          <w:highlight w:val="yellow"/>
          <w:lang w:val="es-CL"/>
        </w:rPr>
        <w:t>60. PREVENCIÓN Y BÚSQUEDA ACTIVA DE LA FILTRACIÓN COLORRECTAL. RESULTADOS DE LA IMPLEMENTACIÓN DEL PROTOCOLO “7 PILARES”.</w:t>
      </w:r>
      <w:r w:rsidRPr="0032773D">
        <w:rPr>
          <w:highlight w:val="yellow"/>
          <w:lang w:val="es-CL"/>
        </w:rPr>
        <w:br/>
        <w:t xml:space="preserve">Paulina Pérez  V., Felipe </w:t>
      </w:r>
      <w:proofErr w:type="spellStart"/>
      <w:r w:rsidRPr="0032773D">
        <w:rPr>
          <w:highlight w:val="yellow"/>
          <w:lang w:val="es-CL"/>
        </w:rPr>
        <w:t>Barnet</w:t>
      </w:r>
      <w:proofErr w:type="spellEnd"/>
      <w:r w:rsidRPr="0032773D">
        <w:rPr>
          <w:highlight w:val="yellow"/>
          <w:lang w:val="es-CL"/>
        </w:rPr>
        <w:t xml:space="preserve"> S., Sofia Lopez I., Roberto Olguin R., Tomás Contreras R. Felipe Imigo G.</w:t>
      </w:r>
      <w:r w:rsidRPr="0032773D">
        <w:rPr>
          <w:highlight w:val="yellow"/>
          <w:lang w:val="es-CL"/>
        </w:rPr>
        <w:br/>
        <w:t>Hospital de Puerto Montt</w:t>
      </w:r>
    </w:p>
    <w:p w14:paraId="4C33B4CA" w14:textId="77777777" w:rsidR="009F6462" w:rsidRPr="0032773D" w:rsidRDefault="00000000">
      <w:pPr>
        <w:rPr>
          <w:highlight w:val="yellow"/>
          <w:lang w:val="es-CL"/>
        </w:rPr>
      </w:pPr>
      <w:r w:rsidRPr="0032773D">
        <w:rPr>
          <w:highlight w:val="yellow"/>
          <w:lang w:val="es-CL"/>
        </w:rPr>
        <w:t>61. CIERRE DE ILEOSTOMÍA EN ASA:  ÍLEO POSTOPERATORIO Y PREVALENCIA DE FACTORES RELACIONADOS</w:t>
      </w:r>
      <w:r w:rsidRPr="0032773D">
        <w:rPr>
          <w:highlight w:val="yellow"/>
          <w:lang w:val="es-CL"/>
        </w:rPr>
        <w:br/>
        <w:t xml:space="preserve">Constanza </w:t>
      </w:r>
      <w:proofErr w:type="spellStart"/>
      <w:r w:rsidRPr="0032773D">
        <w:rPr>
          <w:highlight w:val="yellow"/>
          <w:lang w:val="es-CL"/>
        </w:rPr>
        <w:t>Chabour</w:t>
      </w:r>
      <w:proofErr w:type="spellEnd"/>
      <w:r w:rsidRPr="0032773D">
        <w:rPr>
          <w:highlight w:val="yellow"/>
          <w:lang w:val="es-CL"/>
        </w:rPr>
        <w:t xml:space="preserve"> B., Marcela </w:t>
      </w:r>
      <w:proofErr w:type="spellStart"/>
      <w:r w:rsidRPr="0032773D">
        <w:rPr>
          <w:highlight w:val="yellow"/>
          <w:lang w:val="es-CL"/>
        </w:rPr>
        <w:t>Abde</w:t>
      </w:r>
      <w:proofErr w:type="spellEnd"/>
      <w:r w:rsidRPr="0032773D">
        <w:rPr>
          <w:highlight w:val="yellow"/>
          <w:lang w:val="es-CL"/>
        </w:rPr>
        <w:t xml:space="preserve"> C., Fernanda Sanhueza A., Victoria Vargas V., Matías Pruzzo G., Carlos Ayala R., Gonzalo Rebolledo D., Roberto Salas O., Eduardo Mordojovich Z., Ernesto Melkonian T.</w:t>
      </w:r>
      <w:r w:rsidRPr="0032773D">
        <w:rPr>
          <w:highlight w:val="yellow"/>
          <w:lang w:val="es-CL"/>
        </w:rPr>
        <w:br/>
        <w:t>Hospital del Salvador, Servicio de Cirugía. Universidad de Chile.</w:t>
      </w:r>
    </w:p>
    <w:p w14:paraId="76AB91AE" w14:textId="77777777" w:rsidR="009F6462" w:rsidRPr="0032773D" w:rsidRDefault="00000000">
      <w:pPr>
        <w:rPr>
          <w:highlight w:val="yellow"/>
          <w:lang w:val="es-CL"/>
        </w:rPr>
      </w:pPr>
      <w:r w:rsidRPr="0032773D">
        <w:rPr>
          <w:highlight w:val="yellow"/>
          <w:lang w:val="es-CL"/>
        </w:rPr>
        <w:t xml:space="preserve">62. RESECCIÓN ABDOMINOPERINEAL DE RECTO: CARACTERIZACIÓN DE PACIENTES Y COMPLICACIONES DEL HOSPITAL DEL SALVADOR. </w:t>
      </w:r>
      <w:r w:rsidRPr="0032773D">
        <w:rPr>
          <w:highlight w:val="yellow"/>
          <w:lang w:val="es-CL"/>
        </w:rPr>
        <w:br/>
        <w:t xml:space="preserve">Fernanda Sanhueza A., Constanza </w:t>
      </w:r>
      <w:proofErr w:type="spellStart"/>
      <w:r w:rsidRPr="0032773D">
        <w:rPr>
          <w:highlight w:val="yellow"/>
          <w:lang w:val="es-CL"/>
        </w:rPr>
        <w:t>Chabour</w:t>
      </w:r>
      <w:proofErr w:type="spellEnd"/>
      <w:r w:rsidRPr="0032773D">
        <w:rPr>
          <w:highlight w:val="yellow"/>
          <w:lang w:val="es-CL"/>
        </w:rPr>
        <w:t xml:space="preserve"> B., Catalina San Martín, Victoria Vargas V., Carlos Ayala R., Gonzalo Rebolledo D., Rodrigo Fernández M., Rodrigo Cápona P., Eduardo Mordojovich Z., Ernesto Melkonian T.</w:t>
      </w:r>
      <w:r w:rsidRPr="0032773D">
        <w:rPr>
          <w:highlight w:val="yellow"/>
          <w:lang w:val="es-CL"/>
        </w:rPr>
        <w:br/>
        <w:t xml:space="preserve">Hospital del Salvador, Servicio de Cirugía. Universidad de Chile. </w:t>
      </w:r>
    </w:p>
    <w:p w14:paraId="2F00BA6C" w14:textId="77777777" w:rsidR="009F6462" w:rsidRPr="0032773D" w:rsidRDefault="00000000">
      <w:pPr>
        <w:rPr>
          <w:highlight w:val="yellow"/>
          <w:lang w:val="es-CL"/>
        </w:rPr>
      </w:pPr>
      <w:r w:rsidRPr="0032773D">
        <w:rPr>
          <w:highlight w:val="yellow"/>
          <w:lang w:val="es-CL"/>
        </w:rPr>
        <w:t>63. RESULTADOS DE CIRUGÍAS DE URGENCIAS COLORRECTALES EN PACIENTES CON ANASTOMOSIS PRIMARIAS Y OSTOMÍAS EN HCUCH.</w:t>
      </w:r>
      <w:r w:rsidRPr="0032773D">
        <w:rPr>
          <w:highlight w:val="yellow"/>
          <w:lang w:val="es-CL"/>
        </w:rPr>
        <w:br/>
        <w:t>Sebastián Olivares M, Victor Cortés F, Ricardo Villalón C, Mauricio Diaz B, Antonella Sanguineti M, Mario Abedrapo M.</w:t>
      </w:r>
      <w:r w:rsidRPr="0032773D">
        <w:rPr>
          <w:highlight w:val="yellow"/>
          <w:lang w:val="es-CL"/>
        </w:rPr>
        <w:br/>
        <w:t xml:space="preserve">Hospital Clínico Universidad de Chile </w:t>
      </w:r>
    </w:p>
    <w:p w14:paraId="49FC7E9A" w14:textId="77777777" w:rsidR="009F6462" w:rsidRPr="00495D89" w:rsidRDefault="00000000">
      <w:pPr>
        <w:rPr>
          <w:lang w:val="es-CL"/>
        </w:rPr>
      </w:pPr>
      <w:r w:rsidRPr="0032773D">
        <w:rPr>
          <w:highlight w:val="yellow"/>
          <w:lang w:val="es-CL"/>
        </w:rPr>
        <w:t>64. CÁNCER COLORRECTAL GES. TENDENCIAS EPIDEMIOLÓGICAS DESDE SU IMPLEMENTACIÓN EN EL HOSPITAL PUERTO MONTT.</w:t>
      </w:r>
      <w:r w:rsidRPr="0032773D">
        <w:rPr>
          <w:highlight w:val="yellow"/>
          <w:lang w:val="es-CL"/>
        </w:rPr>
        <w:br/>
        <w:t xml:space="preserve">Francisca Becar C.; Kony Mera C.; Cristian Robles C.; Martín Vera G.; Constanza Medina R.; Catalina Carvacho D.; Melissa Montes V.; Julio Figueroa R.; Roberto Olguin R., Eduardo Morales C.; Tomas Contreras R.; Felipe Imigo G., </w:t>
      </w:r>
      <w:r w:rsidRPr="0032773D">
        <w:rPr>
          <w:highlight w:val="yellow"/>
          <w:lang w:val="es-CL"/>
        </w:rPr>
        <w:br/>
        <w:t>Hospital Puerto Montt, servicio de cirugía y coloproctología</w:t>
      </w:r>
    </w:p>
    <w:p w14:paraId="7691AAB7" w14:textId="77777777" w:rsidR="009F6462" w:rsidRPr="00495D89" w:rsidRDefault="00000000">
      <w:pPr>
        <w:pStyle w:val="Ttulo1"/>
        <w:rPr>
          <w:lang w:val="es-CL"/>
        </w:rPr>
      </w:pPr>
      <w:r w:rsidRPr="00495D89">
        <w:rPr>
          <w:lang w:val="es-CL"/>
        </w:rPr>
        <w:t>7. Endoscopia</w:t>
      </w:r>
    </w:p>
    <w:p w14:paraId="4D4F2757" w14:textId="3F934666" w:rsidR="009F6462" w:rsidRPr="00495D89" w:rsidRDefault="00495D89">
      <w:pPr>
        <w:rPr>
          <w:lang w:val="es-CL"/>
        </w:rPr>
      </w:pPr>
      <w:r w:rsidRPr="00495D89">
        <w:rPr>
          <w:highlight w:val="green"/>
          <w:lang w:val="es-CL"/>
        </w:rPr>
        <w:t xml:space="preserve">Comentadores </w:t>
      </w:r>
    </w:p>
    <w:p w14:paraId="70A50DFE" w14:textId="77777777" w:rsidR="009F6462" w:rsidRPr="00495D89" w:rsidRDefault="00000000">
      <w:pPr>
        <w:rPr>
          <w:lang w:val="es-CL"/>
        </w:rPr>
      </w:pPr>
      <w:r w:rsidRPr="00495D89">
        <w:rPr>
          <w:lang w:val="es-CL"/>
        </w:rPr>
        <w:t>65. IMPLEMENTACIÓN DE LA DISECCIÓN ENDOSCÓPICA SUBMUCOSA PARA LA RESECCIÓN DE LESIONES EPITELIALES GÁSTRICAS: EXPERIENCIA DE LOS PRIMEROS 100 CASOS</w:t>
      </w:r>
      <w:r w:rsidRPr="00495D89">
        <w:rPr>
          <w:lang w:val="es-CL"/>
        </w:rPr>
        <w:br/>
      </w:r>
      <w:r w:rsidRPr="00495D89">
        <w:rPr>
          <w:lang w:val="es-CL"/>
        </w:rPr>
        <w:lastRenderedPageBreak/>
        <w:t>Felipe Silva1, Gonzalo Latorre2, Antonio Pausin3, Antonio Mercandino4, Andrés Donoso1</w:t>
      </w:r>
      <w:r w:rsidRPr="00495D89">
        <w:rPr>
          <w:lang w:val="es-CL"/>
        </w:rPr>
        <w:br/>
        <w:t>1. Departamento de Cirugía Digestiva, Pontificia Universidad Católica de Chile. 2. Departamento de Gastroenterología, Pontificia Universidad Católica de Chile. 3. Hospital Dr. Humberto Elorza Cortés de Illapel, Servicio de Salud Coquimbo.  4. Hospital Dr. Carlos Cisternas, Servicio de Salud Antofagasta.</w:t>
      </w:r>
    </w:p>
    <w:p w14:paraId="0716BDDE" w14:textId="77777777" w:rsidR="009F6462" w:rsidRPr="00495D89" w:rsidRDefault="00000000">
      <w:pPr>
        <w:rPr>
          <w:lang w:val="es-CL"/>
        </w:rPr>
      </w:pPr>
      <w:r w:rsidRPr="00495D89">
        <w:rPr>
          <w:lang w:val="es-CL"/>
        </w:rPr>
        <w:t>66. COLANGIOPANCREATOGRAFÍA RETRÓGRADA ENDOSCÓPICA EN NONAGENARIOS CON COLANGITIS AGUDA: UN ENFOQUE MODERNO PARA UNA POBLACIÓN ENVEJECIDA.</w:t>
      </w:r>
      <w:r w:rsidRPr="00495D89">
        <w:rPr>
          <w:lang w:val="es-CL"/>
        </w:rPr>
        <w:br/>
        <w:t>Andrés Jalil M. (1,3), Diego Toledo G. (2), Leonel Muñoz S. (PhD) (3,4), Danka Osorio C. (3).</w:t>
      </w:r>
      <w:r w:rsidRPr="00495D89">
        <w:rPr>
          <w:lang w:val="es-CL"/>
        </w:rPr>
        <w:br/>
        <w:t>(1) Universidad de Valparaíso, (2) Unidad de Emergencia Adulto, Hospital Gustavo Fricke, (3) Servicio de Cirugía, Hospital Gustavo Fricke, (4) Centro de Investigaciones Biomédicas, Escuela de Medicina Universidad de Valparaíso.</w:t>
      </w:r>
    </w:p>
    <w:p w14:paraId="0E7E930A" w14:textId="77777777" w:rsidR="009F6462" w:rsidRPr="00495D89" w:rsidRDefault="00000000">
      <w:pPr>
        <w:rPr>
          <w:lang w:val="es-CL"/>
        </w:rPr>
      </w:pPr>
      <w:r w:rsidRPr="00495D89">
        <w:rPr>
          <w:lang w:val="es-CL"/>
        </w:rPr>
        <w:t>67. ¿PUEDE LA CPRE SALVAR A LOS NONAGENARIOS DE LA COLANGITIS Y PERMITIRLES SOBREVIVIR COMO LA POBLACIÓN GENERAL EN CHILE?</w:t>
      </w:r>
      <w:r w:rsidRPr="00495D89">
        <w:rPr>
          <w:lang w:val="es-CL"/>
        </w:rPr>
        <w:br/>
        <w:t>Andrés Jalil M. (1) (3), Diego Toledo G. (2) Leonel Muñoz S. (PhD.). (1) (3) (4) Danka Osorio C. (3), Valentina Becerra H. (5).</w:t>
      </w:r>
      <w:r w:rsidRPr="00495D89">
        <w:rPr>
          <w:lang w:val="es-CL"/>
        </w:rPr>
        <w:br/>
        <w:t>(1) Universidad de Valparaíso, (2) Unidad de Emergencia Adulto del Hospital Gustavo Fricke, Servicio de Cirugía del Hospital Gustavo Fricke, 4 Centro de Investigaciones Biomédicas, Escuela de Medicina Universidad de Valparaíso, (4) Hospital Geriátrico, Limache.</w:t>
      </w:r>
    </w:p>
    <w:p w14:paraId="28DBB29D" w14:textId="77777777" w:rsidR="009F6462" w:rsidRPr="00495D89" w:rsidRDefault="00000000">
      <w:pPr>
        <w:rPr>
          <w:lang w:val="es-CL"/>
        </w:rPr>
      </w:pPr>
      <w:r w:rsidRPr="00495D89">
        <w:rPr>
          <w:lang w:val="es-CL"/>
        </w:rPr>
        <w:t>68. TERAPIA ENDOSCÓPICA AL VACÍO EN PERFORACIONES ESOFÁGICAS.</w:t>
      </w:r>
      <w:r w:rsidRPr="00495D89">
        <w:rPr>
          <w:lang w:val="es-CL"/>
        </w:rPr>
        <w:br/>
        <w:t xml:space="preserve">Maria Silva C., Trinidad </w:t>
      </w:r>
      <w:proofErr w:type="spellStart"/>
      <w:r w:rsidRPr="00495D89">
        <w:rPr>
          <w:lang w:val="es-CL"/>
        </w:rPr>
        <w:t>Aljaro</w:t>
      </w:r>
      <w:proofErr w:type="spellEnd"/>
      <w:r w:rsidRPr="00495D89">
        <w:rPr>
          <w:lang w:val="es-CL"/>
        </w:rPr>
        <w:t xml:space="preserve"> E., Denisse Vera H., José Gamboa O., Patricio Olivares P., Humberto Lopez Y, </w:t>
      </w:r>
      <w:proofErr w:type="spellStart"/>
      <w:r w:rsidRPr="00495D89">
        <w:rPr>
          <w:lang w:val="es-CL"/>
        </w:rPr>
        <w:t>Jeimy</w:t>
      </w:r>
      <w:proofErr w:type="spellEnd"/>
      <w:r w:rsidRPr="00495D89">
        <w:rPr>
          <w:lang w:val="es-CL"/>
        </w:rPr>
        <w:t xml:space="preserve"> Talero N., Rodrigo Jorquera L., Emilio Villalón D., Luis Aguilera G.</w:t>
      </w:r>
      <w:r w:rsidRPr="00495D89">
        <w:rPr>
          <w:lang w:val="es-CL"/>
        </w:rPr>
        <w:br/>
        <w:t>Unidad de Endoscopia. Hospital de Urgencia Asistencia Pública</w:t>
      </w:r>
    </w:p>
    <w:p w14:paraId="0F5FEB8F" w14:textId="77777777" w:rsidR="009F6462" w:rsidRPr="00495D89" w:rsidRDefault="00000000">
      <w:pPr>
        <w:rPr>
          <w:lang w:val="es-CL"/>
        </w:rPr>
      </w:pPr>
      <w:r w:rsidRPr="00495D89">
        <w:rPr>
          <w:lang w:val="es-CL"/>
        </w:rPr>
        <w:t>69. DRENAJE ENDOSCÓPICO DE COLECCIONES RETROPERITONEALES POR PANCREATITIS NECROHEMORRÁGICA. EXPERIENCIA EN UNA SERIE DE CASOS.</w:t>
      </w:r>
      <w:r w:rsidRPr="00495D89">
        <w:rPr>
          <w:lang w:val="es-CL"/>
        </w:rPr>
        <w:br/>
        <w:t xml:space="preserve">Maria Silva C., Trinidad </w:t>
      </w:r>
      <w:proofErr w:type="spellStart"/>
      <w:r w:rsidRPr="00495D89">
        <w:rPr>
          <w:lang w:val="es-CL"/>
        </w:rPr>
        <w:t>Aljaro</w:t>
      </w:r>
      <w:proofErr w:type="spellEnd"/>
      <w:r w:rsidRPr="00495D89">
        <w:rPr>
          <w:lang w:val="es-CL"/>
        </w:rPr>
        <w:t xml:space="preserve"> E., Denisse Vera H., José Gamboa O., Patricio Olivares P., Humberto Lopez Y, </w:t>
      </w:r>
      <w:proofErr w:type="spellStart"/>
      <w:r w:rsidRPr="00495D89">
        <w:rPr>
          <w:lang w:val="es-CL"/>
        </w:rPr>
        <w:t>Jeimy</w:t>
      </w:r>
      <w:proofErr w:type="spellEnd"/>
      <w:r w:rsidRPr="00495D89">
        <w:rPr>
          <w:lang w:val="es-CL"/>
        </w:rPr>
        <w:t xml:space="preserve"> Talero N., Rodrigo Jorquera L., Emilio Villalón D., Luis Aguilera G.</w:t>
      </w:r>
      <w:r w:rsidRPr="00495D89">
        <w:rPr>
          <w:lang w:val="es-CL"/>
        </w:rPr>
        <w:br/>
        <w:t>Unidad de Endoscopia. Hospital de Urgencia Asistencia Pública.</w:t>
      </w:r>
    </w:p>
    <w:p w14:paraId="6DDC7B1A" w14:textId="77777777" w:rsidR="009F6462" w:rsidRPr="00495D89" w:rsidRDefault="00000000">
      <w:pPr>
        <w:rPr>
          <w:lang w:val="es-CL"/>
        </w:rPr>
      </w:pPr>
      <w:r w:rsidRPr="00495D89">
        <w:rPr>
          <w:lang w:val="es-CL"/>
        </w:rPr>
        <w:t>70. USO DE BALÓN BILIAR DE 3 LÚMENES COMO PRÓTESIS EN COLÉDOCO, VÍA ANTERÓGRADA, PARA COLELITIASIS CON COLEDOCOLITIASIS EN RENDEZVOUS SECUENCIAL.</w:t>
      </w:r>
      <w:r w:rsidRPr="00495D89">
        <w:rPr>
          <w:lang w:val="es-CL"/>
        </w:rPr>
        <w:br/>
        <w:t xml:space="preserve">Marcelo Moran D.¹, Victor Vasquez M.¹, Sergio </w:t>
      </w:r>
      <w:proofErr w:type="spellStart"/>
      <w:r w:rsidRPr="00495D89">
        <w:rPr>
          <w:lang w:val="es-CL"/>
        </w:rPr>
        <w:t>Domic</w:t>
      </w:r>
      <w:proofErr w:type="spellEnd"/>
      <w:r w:rsidRPr="00495D89">
        <w:rPr>
          <w:lang w:val="es-CL"/>
        </w:rPr>
        <w:t xml:space="preserve"> P.¹, Cristian Siques U.²</w:t>
      </w:r>
      <w:r w:rsidRPr="00495D89">
        <w:rPr>
          <w:lang w:val="es-CL"/>
        </w:rPr>
        <w:br/>
        <w:t>1-</w:t>
      </w:r>
      <w:r w:rsidRPr="00495D89">
        <w:rPr>
          <w:lang w:val="es-CL"/>
        </w:rPr>
        <w:tab/>
        <w:t>Unidad de cirugía endoscópica. Hospital de Carabineros de Chile 2-</w:t>
      </w:r>
      <w:r w:rsidRPr="00495D89">
        <w:rPr>
          <w:lang w:val="es-CL"/>
        </w:rPr>
        <w:tab/>
        <w:t xml:space="preserve">Escuela de Medicina. Universidad Santiago de Chile / Unidad de Cirugía Hospital San José. https://orcid.org/0000-0003-2046-9116 ISNI: 0000000121915013 </w:t>
      </w:r>
    </w:p>
    <w:p w14:paraId="3E6B9074" w14:textId="77777777" w:rsidR="009F6462" w:rsidRPr="00495D89" w:rsidRDefault="00000000">
      <w:pPr>
        <w:rPr>
          <w:lang w:val="es-CL"/>
        </w:rPr>
      </w:pPr>
      <w:r w:rsidRPr="00495D89">
        <w:rPr>
          <w:lang w:val="es-CL"/>
        </w:rPr>
        <w:t>71. DISECCIÓN SUBMUCOSA ENDOSCÓPICA GÁSTRICA EN EL HOSPITAL REGIONAL DE TALCA. RESULTADOS DE LOS PRIMEROS 23 CASOS CONSECUTIVOS</w:t>
      </w:r>
      <w:r w:rsidRPr="00495D89">
        <w:rPr>
          <w:lang w:val="es-CL"/>
        </w:rPr>
        <w:br/>
        <w:t xml:space="preserve">Carlo Marino, César Muñoz, Guillermo Sepúlveda, Jesús Rojas, Carlos Varela, Carlidia Ortega, </w:t>
      </w:r>
      <w:r w:rsidRPr="00495D89">
        <w:rPr>
          <w:lang w:val="es-CL"/>
        </w:rPr>
        <w:lastRenderedPageBreak/>
        <w:t>Franz González, Sergio Sotelo, Darío Palominos</w:t>
      </w:r>
      <w:r w:rsidRPr="00495D89">
        <w:rPr>
          <w:lang w:val="es-CL"/>
        </w:rPr>
        <w:br/>
        <w:t>Hospital Regional de Talca</w:t>
      </w:r>
    </w:p>
    <w:p w14:paraId="3F917D4B" w14:textId="77777777" w:rsidR="009F6462" w:rsidRPr="00495D89" w:rsidRDefault="00000000">
      <w:pPr>
        <w:rPr>
          <w:lang w:val="es-CL"/>
        </w:rPr>
      </w:pPr>
      <w:r w:rsidRPr="00495D89">
        <w:rPr>
          <w:lang w:val="es-CL"/>
        </w:rPr>
        <w:t>72. CARACTERIZACIÓN DE LAS COLONOSCOPÍAS Y SUS RESPECTIVOS HALLAZGOS ANATOMOPATOLÓGICOS. ANÁLISIS RETROSPECTIVO DE UN CENTRO (HOSPITAL DIPRECA, 2022-2023)</w:t>
      </w:r>
      <w:r w:rsidRPr="00495D89">
        <w:rPr>
          <w:lang w:val="es-CL"/>
        </w:rPr>
        <w:br/>
        <w:t>Carolina Rivas F., María Campoverde P., María Valle B., Marcela Orellana T., Alice Rogel H., Raimundo Izquierdo C., Pablo Blake P., Ángel Aranda Ch., Rodrigo Cruz N., Rubén Romero C.</w:t>
      </w:r>
      <w:r w:rsidRPr="00495D89">
        <w:rPr>
          <w:lang w:val="es-CL"/>
        </w:rPr>
        <w:br/>
        <w:t xml:space="preserve">Hospital DIPRECA </w:t>
      </w:r>
    </w:p>
    <w:p w14:paraId="4B808734" w14:textId="77777777" w:rsidR="009F6462" w:rsidRPr="00495D89" w:rsidRDefault="00000000">
      <w:pPr>
        <w:rPr>
          <w:lang w:val="es-CL"/>
        </w:rPr>
      </w:pPr>
      <w:r w:rsidRPr="00495D89">
        <w:rPr>
          <w:lang w:val="es-CL"/>
        </w:rPr>
        <w:t>73. CUMPLIMIENTO DE LOS CRITERIOS DE CALIDAD EN COLONOSCOPÍAS EN EL HOSPITAL DIPRECA, DESDE EL AÑO 2022 AL 2023</w:t>
      </w:r>
      <w:r w:rsidRPr="00495D89">
        <w:rPr>
          <w:lang w:val="es-CL"/>
        </w:rPr>
        <w:br/>
        <w:t>Carolina Rivas F., María Campoverde P., María Valle B., Marcela Orellana T., Alice Rogel H., Raimundo Izquierdo C., Pablo Blake P., Ángel Aranda Ch., Rodrigo Cruz N., Rubén Romero C.</w:t>
      </w:r>
      <w:r w:rsidRPr="00495D89">
        <w:rPr>
          <w:lang w:val="es-CL"/>
        </w:rPr>
        <w:br/>
        <w:t xml:space="preserve">Hospital DIPRECA </w:t>
      </w:r>
    </w:p>
    <w:p w14:paraId="1CCFB161" w14:textId="77777777" w:rsidR="009F6462" w:rsidRPr="00495D89" w:rsidRDefault="00000000">
      <w:pPr>
        <w:pStyle w:val="Ttulo1"/>
        <w:rPr>
          <w:lang w:val="es-CL"/>
        </w:rPr>
      </w:pPr>
      <w:r w:rsidRPr="00495D89">
        <w:rPr>
          <w:lang w:val="es-CL"/>
        </w:rPr>
        <w:t>8. Esofagogástrico</w:t>
      </w:r>
    </w:p>
    <w:p w14:paraId="66D4A7C2" w14:textId="7FE33CF2" w:rsidR="009F6462" w:rsidRPr="00495D89" w:rsidRDefault="00495D89">
      <w:pPr>
        <w:rPr>
          <w:lang w:val="es-CL"/>
        </w:rPr>
      </w:pPr>
      <w:r w:rsidRPr="00495D89">
        <w:rPr>
          <w:highlight w:val="green"/>
          <w:lang w:val="es-CL"/>
        </w:rPr>
        <w:t xml:space="preserve">Comentadores </w:t>
      </w:r>
    </w:p>
    <w:p w14:paraId="0734AF4C" w14:textId="77777777" w:rsidR="009F6462" w:rsidRPr="00495D89" w:rsidRDefault="00000000">
      <w:pPr>
        <w:rPr>
          <w:lang w:val="es-CL"/>
        </w:rPr>
      </w:pPr>
      <w:r w:rsidRPr="00495D89">
        <w:rPr>
          <w:lang w:val="es-CL"/>
        </w:rPr>
        <w:t>74. RESULTADOS DE LA GASTRECTOMÍA LAPAROSCÓPICA EN EL MANEJO DEL CÁNCER GÁSTRICO EN LA REGIÓN DE AYSÉN</w:t>
      </w:r>
      <w:r w:rsidRPr="00495D89">
        <w:rPr>
          <w:lang w:val="es-CL"/>
        </w:rPr>
        <w:br/>
        <w:t xml:space="preserve">Jaime Zamarin, Claudio Vallejos, Andrés Torrealba, Rodrigo López, Elias Flores. </w:t>
      </w:r>
      <w:r w:rsidRPr="00495D89">
        <w:rPr>
          <w:lang w:val="es-CL"/>
        </w:rPr>
        <w:br/>
        <w:t>Servicio de Cirugía Hospital Regional Coyhaique</w:t>
      </w:r>
    </w:p>
    <w:p w14:paraId="0B35A6B8" w14:textId="77777777" w:rsidR="009F6462" w:rsidRPr="00495D89" w:rsidRDefault="00000000">
      <w:pPr>
        <w:rPr>
          <w:lang w:val="es-CL"/>
        </w:rPr>
      </w:pPr>
      <w:r w:rsidRPr="00495D89">
        <w:rPr>
          <w:lang w:val="es-CL"/>
        </w:rPr>
        <w:t>75. CÁNCER GÁSTRICO INCIPIENTE. ¿QUÉ HACER CUANDO LA ESD NO ES FACTIBLE?</w:t>
      </w:r>
      <w:r w:rsidRPr="00495D89">
        <w:rPr>
          <w:lang w:val="es-CL"/>
        </w:rPr>
        <w:br/>
        <w:t>J.L. Quezada, Felipe Farfán, Ignacio Obaid, Paula Fluxá</w:t>
      </w:r>
      <w:r w:rsidRPr="00495D89">
        <w:rPr>
          <w:lang w:val="es-CL"/>
        </w:rPr>
        <w:br/>
        <w:t xml:space="preserve">Hospital del Salvador - Clínica </w:t>
      </w:r>
      <w:proofErr w:type="spellStart"/>
      <w:r w:rsidRPr="00495D89">
        <w:rPr>
          <w:lang w:val="es-CL"/>
        </w:rPr>
        <w:t>Bupa</w:t>
      </w:r>
      <w:proofErr w:type="spellEnd"/>
      <w:r w:rsidRPr="00495D89">
        <w:rPr>
          <w:lang w:val="es-CL"/>
        </w:rPr>
        <w:t xml:space="preserve"> Stgo.</w:t>
      </w:r>
    </w:p>
    <w:p w14:paraId="2449857C" w14:textId="77777777" w:rsidR="009F6462" w:rsidRPr="00495D89" w:rsidRDefault="00000000">
      <w:pPr>
        <w:rPr>
          <w:lang w:val="es-CL"/>
        </w:rPr>
      </w:pPr>
      <w:r w:rsidRPr="00495D89">
        <w:rPr>
          <w:lang w:val="es-CL"/>
        </w:rPr>
        <w:t>76. TERAPIA DE CONVERSIÓN EN CÁNCER GÁSTRICO OLIGOMETASTÁSICO:  ¿A QUIÉNES OPERAR?</w:t>
      </w:r>
      <w:r w:rsidRPr="00495D89">
        <w:rPr>
          <w:lang w:val="es-CL"/>
        </w:rPr>
        <w:br/>
        <w:t>Bárbara Carreño M., Patricio Araya C., Juan Gavilanes E., Enrique Lanzarini S.</w:t>
      </w:r>
      <w:r w:rsidRPr="00495D89">
        <w:rPr>
          <w:lang w:val="es-CL"/>
        </w:rPr>
        <w:br/>
        <w:t>Hospital Clínico Universidad de Chile</w:t>
      </w:r>
    </w:p>
    <w:p w14:paraId="3392B912" w14:textId="77777777" w:rsidR="009F6462" w:rsidRPr="00495D89" w:rsidRDefault="00000000">
      <w:pPr>
        <w:rPr>
          <w:lang w:val="es-CL"/>
        </w:rPr>
      </w:pPr>
      <w:r w:rsidRPr="00495D89">
        <w:rPr>
          <w:lang w:val="es-CL"/>
        </w:rPr>
        <w:t>77. AMPLIACIÓN DE LAS INDICACIONES DE LA GASTRECTOMÍA ONCOLÓGICA LAPAROSCÓPICA</w:t>
      </w:r>
      <w:r w:rsidRPr="00495D89">
        <w:rPr>
          <w:lang w:val="es-CL"/>
        </w:rPr>
        <w:br/>
        <w:t xml:space="preserve">Marco Ceroni V, Enrique Norero M, Cristian Martinez B, Rodrigo Muñoz C, Emilio Morales Z, Ignacio Obaid C, Nicolás Muñoz F, Alfonso Diaz F </w:t>
      </w:r>
      <w:r w:rsidRPr="00495D89">
        <w:rPr>
          <w:lang w:val="es-CL"/>
        </w:rPr>
        <w:br/>
        <w:t>Hospital Sótero del Rio. Pontificia Universidad Católica de Chile.</w:t>
      </w:r>
    </w:p>
    <w:p w14:paraId="1ED2A4E8" w14:textId="77777777" w:rsidR="009F6462" w:rsidRPr="00495D89" w:rsidRDefault="00000000">
      <w:pPr>
        <w:rPr>
          <w:lang w:val="es-CL"/>
        </w:rPr>
      </w:pPr>
      <w:r w:rsidRPr="00495D89">
        <w:rPr>
          <w:lang w:val="es-CL"/>
        </w:rPr>
        <w:t>78. GASTRECTOMÍAS POR CÁNCER GÁSTRICO EN CENTRO DE REFERENCIA AL SUR DE CHILE REVISIÓN HISTÓRICA 2017-2023</w:t>
      </w:r>
      <w:r w:rsidRPr="00495D89">
        <w:rPr>
          <w:lang w:val="es-CL"/>
        </w:rPr>
        <w:br/>
        <w:t xml:space="preserve">Francisca Diaz, Felipe Barnert, Karen Concha, John  </w:t>
      </w:r>
      <w:proofErr w:type="spellStart"/>
      <w:r w:rsidRPr="00495D89">
        <w:rPr>
          <w:lang w:val="es-CL"/>
        </w:rPr>
        <w:t>Bittner</w:t>
      </w:r>
      <w:proofErr w:type="spellEnd"/>
      <w:r w:rsidRPr="00495D89">
        <w:rPr>
          <w:lang w:val="es-CL"/>
        </w:rPr>
        <w:t xml:space="preserve"> , Nelson Corsini, Francisco Izquierdo, Erick Castillo</w:t>
      </w:r>
      <w:r w:rsidRPr="00495D89">
        <w:rPr>
          <w:lang w:val="es-CL"/>
        </w:rPr>
        <w:br/>
        <w:t>Hospital de Puerto Montt, Universidad San Sebastián.</w:t>
      </w:r>
    </w:p>
    <w:p w14:paraId="120D290F" w14:textId="77777777" w:rsidR="009F6462" w:rsidRPr="00495D89" w:rsidRDefault="00000000">
      <w:pPr>
        <w:rPr>
          <w:lang w:val="es-CL"/>
        </w:rPr>
      </w:pPr>
      <w:r w:rsidRPr="00495D89">
        <w:rPr>
          <w:lang w:val="es-CL"/>
        </w:rPr>
        <w:lastRenderedPageBreak/>
        <w:t>79. SOBREVIDA ALEJADA Y MORBIMORTALIDAD DE LA ESOFAGUECTOMÍA EN PACIENTES SOMETIDOS A RADIOQUIMIOTERAPIA CON ESQUEMA CROSS</w:t>
      </w:r>
      <w:r w:rsidRPr="00495D89">
        <w:rPr>
          <w:lang w:val="es-CL"/>
        </w:rPr>
        <w:br/>
        <w:t>Marcela Puente, Enrique Norero, Marco Ceroni, Paulina Gonzalez, Fernando Araos, Raúl Cartes, Alfonso Díaz</w:t>
      </w:r>
      <w:r w:rsidRPr="00495D89">
        <w:rPr>
          <w:lang w:val="es-CL"/>
        </w:rPr>
        <w:br/>
        <w:t>Hospital Sotero del Río - SSMSO - Pontificia Universidad Católica</w:t>
      </w:r>
    </w:p>
    <w:p w14:paraId="1DECD096" w14:textId="77777777" w:rsidR="009F6462" w:rsidRPr="00495D89" w:rsidRDefault="00000000">
      <w:pPr>
        <w:rPr>
          <w:lang w:val="es-CL"/>
        </w:rPr>
      </w:pPr>
      <w:r w:rsidRPr="00495D89">
        <w:rPr>
          <w:lang w:val="es-CL"/>
        </w:rPr>
        <w:t>80. FACTORES ASOCIADOS A ESTADIA HOSPITALARIA PROLONGADA TRAS GASTRECTOMÍA POR CANCER EN HOSPITAL LA FLORIDA</w:t>
      </w:r>
      <w:r w:rsidRPr="00495D89">
        <w:rPr>
          <w:lang w:val="es-CL"/>
        </w:rPr>
        <w:br/>
        <w:t>Pascale Sallaberry S., Valentina Molina H., Cecilia Casanova N., Catalina Vidal O., José Luis Galindo R., Lissette Leiva S., Rubén Ávila S., Caterina Contreras B., Pedro Soto G.,  Andrés Marambio G.</w:t>
      </w:r>
      <w:r w:rsidRPr="00495D89">
        <w:rPr>
          <w:lang w:val="es-CL"/>
        </w:rPr>
        <w:br/>
        <w:t>Hospital La Florida</w:t>
      </w:r>
    </w:p>
    <w:p w14:paraId="210ABD72" w14:textId="77777777" w:rsidR="009F6462" w:rsidRPr="00495D89" w:rsidRDefault="00000000">
      <w:pPr>
        <w:rPr>
          <w:lang w:val="es-CL"/>
        </w:rPr>
      </w:pPr>
      <w:r w:rsidRPr="00495D89">
        <w:rPr>
          <w:lang w:val="es-CL"/>
        </w:rPr>
        <w:t>81. GASTRECTOMÍA TOTAL ABIERTA VERSUS LAPAROSCÓPICA: ANÁLISIS COMPARATIVO DE RESULTADOS POSTOPERATORIOS Y CUMPLIMIENTO DE CRITERIOS ONCOLÓGICOS</w:t>
      </w:r>
      <w:r w:rsidRPr="00495D89">
        <w:rPr>
          <w:lang w:val="es-CL"/>
        </w:rPr>
        <w:br/>
        <w:t>Pascale Sallaberry S., Nicolle Pinto V., Valentina Molina H., Cecilia Casanova N., José Luis Galindo R., Lissette Leiva S., Rubén Ávila S., Caterina Contreras B., Pedro Soto G., Andrés Marambio G.</w:t>
      </w:r>
      <w:r w:rsidRPr="00495D89">
        <w:rPr>
          <w:lang w:val="es-CL"/>
        </w:rPr>
        <w:br/>
        <w:t>Hospital La Florida</w:t>
      </w:r>
    </w:p>
    <w:p w14:paraId="341285AC" w14:textId="77777777" w:rsidR="009F6462" w:rsidRPr="00495D89" w:rsidRDefault="00000000">
      <w:pPr>
        <w:rPr>
          <w:lang w:val="es-CL"/>
        </w:rPr>
      </w:pPr>
      <w:r w:rsidRPr="00495D89">
        <w:rPr>
          <w:lang w:val="es-CL"/>
        </w:rPr>
        <w:t>82. FACTORES DE RIESGO INDEPENDIENTES PARA COMPLICACIONES POSTOPERATORIAS TRAS GASTRECTOMÍA POR CANCER: ANÁLISIS MULTIVARIADO DE UNA COHORTE DE PACIENTES.</w:t>
      </w:r>
      <w:r w:rsidRPr="00495D89">
        <w:rPr>
          <w:lang w:val="es-CL"/>
        </w:rPr>
        <w:br/>
        <w:t>Pascale Sallaberry S., Cecilia Casanova N., Valentina Molina H., Catalina Vidal O., José Luis Galindo R., Lissette Leiva S., Rubén Ávila S., Caterina Contreras B., Pedro Soto G., Andrés Marambio G.</w:t>
      </w:r>
      <w:r w:rsidRPr="00495D89">
        <w:rPr>
          <w:lang w:val="es-CL"/>
        </w:rPr>
        <w:br/>
        <w:t>Hospital La Florida</w:t>
      </w:r>
    </w:p>
    <w:p w14:paraId="7C1E8005" w14:textId="77777777" w:rsidR="009F6462" w:rsidRPr="00495D89" w:rsidRDefault="00000000">
      <w:pPr>
        <w:rPr>
          <w:lang w:val="es-CL"/>
        </w:rPr>
      </w:pPr>
      <w:r w:rsidRPr="00495D89">
        <w:rPr>
          <w:lang w:val="es-CL"/>
        </w:rPr>
        <w:t>84. RESULTADOS A LARGO PLAZO DE MIOTOMÍA DE HELLER LAPAROSCÓPICA  EN ACALASIA ESOFÁGICA.</w:t>
      </w:r>
      <w:r w:rsidRPr="00495D89">
        <w:rPr>
          <w:lang w:val="es-CL"/>
        </w:rPr>
        <w:br/>
        <w:t xml:space="preserve">Megan Neumann, María Jesús Irarrazaval,  Josefina Sáez, Andres Benitez, Fernando Crovari, Fernando Pimentel, Luis Ibañez </w:t>
      </w:r>
      <w:r w:rsidRPr="00495D89">
        <w:rPr>
          <w:lang w:val="es-CL"/>
        </w:rPr>
        <w:br/>
        <w:t>Pontificia Universidad Católica de Chile</w:t>
      </w:r>
    </w:p>
    <w:p w14:paraId="39224A96" w14:textId="77777777" w:rsidR="009F6462" w:rsidRPr="00495D89" w:rsidRDefault="00000000">
      <w:pPr>
        <w:rPr>
          <w:lang w:val="es-CL"/>
        </w:rPr>
      </w:pPr>
      <w:r w:rsidRPr="00495D89">
        <w:rPr>
          <w:lang w:val="es-CL"/>
        </w:rPr>
        <w:t>85.  EVALUACIÓN DE SOBREVIDA A LARGO PLAZO Y MORTALIDAD POSTOPERATORIA EN PACIENTES CON CÁNCER ESOFÁGICO EN ESTADIO T1 SOMETIDOS A ESOFAGECTOMÍA.</w:t>
      </w:r>
      <w:r w:rsidRPr="00495D89">
        <w:rPr>
          <w:lang w:val="es-CL"/>
        </w:rPr>
        <w:br/>
        <w:t xml:space="preserve">Gonzalo Sáez C, Luis Contreras S, Enrique Norero M, Marco Ceroni V, Javier Meneses P, Paulina Gonzalez, Fernando Araos, Alfonso Diaz. </w:t>
      </w:r>
      <w:r w:rsidRPr="00495D89">
        <w:rPr>
          <w:lang w:val="es-CL"/>
        </w:rPr>
        <w:br/>
        <w:t xml:space="preserve">Hospital Dr. Sótero del Río, SSMSO. Pontificia Universidad Católica de Chile. </w:t>
      </w:r>
    </w:p>
    <w:p w14:paraId="73941F40" w14:textId="77777777" w:rsidR="009F6462" w:rsidRPr="00495D89" w:rsidRDefault="00000000">
      <w:pPr>
        <w:rPr>
          <w:lang w:val="es-CL"/>
        </w:rPr>
      </w:pPr>
      <w:r w:rsidRPr="00495D89">
        <w:rPr>
          <w:lang w:val="es-CL"/>
        </w:rPr>
        <w:t>86. CARACTERISTICAS ANATOMOPATOLOGICAS DE CANCER GASTRICO OPERADOS EN HOSPITAL LA FLORIDA</w:t>
      </w:r>
      <w:r w:rsidRPr="00495D89">
        <w:rPr>
          <w:lang w:val="es-CL"/>
        </w:rPr>
        <w:br/>
        <w:t>Pascale Sallaberry S., Valentina Molina H., Cecilia Casanova N., José Luis Galindo R., Lissette Leiva S., Rubén Ávila S., Caterina Contreras B., Pedro Soto G., Andrés Marambio G.</w:t>
      </w:r>
      <w:r w:rsidRPr="00495D89">
        <w:rPr>
          <w:lang w:val="es-CL"/>
        </w:rPr>
        <w:br/>
        <w:t>Hospital La Florida</w:t>
      </w:r>
    </w:p>
    <w:p w14:paraId="147FD463" w14:textId="77777777" w:rsidR="009F6462" w:rsidRPr="00495D89" w:rsidRDefault="00000000">
      <w:pPr>
        <w:rPr>
          <w:lang w:val="es-CL"/>
        </w:rPr>
      </w:pPr>
      <w:r w:rsidRPr="00495D89">
        <w:rPr>
          <w:lang w:val="es-CL"/>
        </w:rPr>
        <w:lastRenderedPageBreak/>
        <w:t xml:space="preserve">87. TUMORES NEUROENDOCRINOS DE INTESTINO DELGADO. ¿ES COMPLETAMENTE NECESARIO LA ETAPIFICACIÓN CON PET CT PARA IDENTIFICAR EL PRIMARIO?  </w:t>
      </w:r>
      <w:r w:rsidRPr="00495D89">
        <w:rPr>
          <w:lang w:val="es-CL"/>
        </w:rPr>
        <w:br/>
        <w:t xml:space="preserve">Rosario Millán C, Isabella </w:t>
      </w:r>
      <w:proofErr w:type="spellStart"/>
      <w:r w:rsidRPr="00495D89">
        <w:rPr>
          <w:lang w:val="es-CL"/>
        </w:rPr>
        <w:t>Vaccarezza</w:t>
      </w:r>
      <w:proofErr w:type="spellEnd"/>
      <w:r w:rsidRPr="00495D89">
        <w:rPr>
          <w:lang w:val="es-CL"/>
        </w:rPr>
        <w:t xml:space="preserve"> G, Felipe Farfán F, Barbara Godoy A, Diva Villao M, Ernesto Schultz F, Paula Leon B, José Quezada G, Paula Fluxá R</w:t>
      </w:r>
      <w:r w:rsidRPr="00495D89">
        <w:rPr>
          <w:lang w:val="es-CL"/>
        </w:rPr>
        <w:br/>
        <w:t>Hospital del Salvador</w:t>
      </w:r>
    </w:p>
    <w:p w14:paraId="07039071" w14:textId="77777777" w:rsidR="009F6462" w:rsidRPr="00495D89" w:rsidRDefault="00000000">
      <w:pPr>
        <w:rPr>
          <w:lang w:val="es-CL"/>
        </w:rPr>
      </w:pPr>
      <w:r w:rsidRPr="00495D89">
        <w:rPr>
          <w:lang w:val="es-CL"/>
        </w:rPr>
        <w:t>88. GIST GÁSTRICO EN UN CENTRO DE ALTA COMPLEJIDAD. ¿LOGRAMOS UNA SOBREVIDA ADECUADA?</w:t>
      </w:r>
      <w:r w:rsidRPr="00495D89">
        <w:rPr>
          <w:lang w:val="es-CL"/>
        </w:rPr>
        <w:br/>
        <w:t xml:space="preserve">Felipe Farfán F, Felipe </w:t>
      </w:r>
      <w:proofErr w:type="spellStart"/>
      <w:r w:rsidRPr="00495D89">
        <w:rPr>
          <w:lang w:val="es-CL"/>
        </w:rPr>
        <w:t>Aruta</w:t>
      </w:r>
      <w:proofErr w:type="spellEnd"/>
      <w:r w:rsidRPr="00495D89">
        <w:rPr>
          <w:lang w:val="es-CL"/>
        </w:rPr>
        <w:t xml:space="preserve"> C, José Quezada G, Gabriela Ruiz V, Ernesto Schulz F, Diva Villao M, Paula Leon B, Paula Fluxá R</w:t>
      </w:r>
      <w:r w:rsidRPr="00495D89">
        <w:rPr>
          <w:lang w:val="es-CL"/>
        </w:rPr>
        <w:br/>
        <w:t>Hospital del Salvador</w:t>
      </w:r>
    </w:p>
    <w:p w14:paraId="2EC8F48D" w14:textId="77777777" w:rsidR="009F6462" w:rsidRPr="00495D89" w:rsidRDefault="00000000">
      <w:pPr>
        <w:rPr>
          <w:lang w:val="es-CL"/>
        </w:rPr>
      </w:pPr>
      <w:r w:rsidRPr="00495D89">
        <w:rPr>
          <w:lang w:val="es-CL"/>
        </w:rPr>
        <w:t>89. ESOFAGECTOMIA MINIMAMENTE INVASIVA TRANSTORÁCICA CON TÉCNICA ESTANDARIZADA: 10 AÑOS DE EXPERIENCIA.</w:t>
      </w:r>
      <w:r w:rsidRPr="00495D89">
        <w:rPr>
          <w:lang w:val="es-CL"/>
        </w:rPr>
        <w:br/>
        <w:t xml:space="preserve">Javier Meneses, Enrique Norero, Gonzalo </w:t>
      </w:r>
      <w:proofErr w:type="spellStart"/>
      <w:r w:rsidRPr="00495D89">
        <w:rPr>
          <w:lang w:val="es-CL"/>
        </w:rPr>
        <w:t>Saez</w:t>
      </w:r>
      <w:proofErr w:type="spellEnd"/>
      <w:r w:rsidRPr="00495D89">
        <w:rPr>
          <w:lang w:val="es-CL"/>
        </w:rPr>
        <w:t>, Marco Ceroni, Paulina Gonzalez, Fernando Araos, Alfonso Diaz.</w:t>
      </w:r>
      <w:r w:rsidRPr="00495D89">
        <w:rPr>
          <w:lang w:val="es-CL"/>
        </w:rPr>
        <w:br/>
        <w:t>Hospital Sótero del Río. SSMSO. Pontificia Universidad Católica de Chile.</w:t>
      </w:r>
    </w:p>
    <w:p w14:paraId="6E5A9338" w14:textId="77777777" w:rsidR="009F6462" w:rsidRPr="00495D89" w:rsidRDefault="00000000">
      <w:pPr>
        <w:pStyle w:val="Ttulo1"/>
        <w:rPr>
          <w:lang w:val="es-CL"/>
        </w:rPr>
      </w:pPr>
      <w:r w:rsidRPr="00495D89">
        <w:rPr>
          <w:lang w:val="es-CL"/>
        </w:rPr>
        <w:t>9. Hepatobiliar</w:t>
      </w:r>
    </w:p>
    <w:p w14:paraId="23CECEEB" w14:textId="3EE18855" w:rsidR="009F6462" w:rsidRDefault="00495D89">
      <w:pPr>
        <w:rPr>
          <w:lang w:val="es-CL"/>
        </w:rPr>
      </w:pPr>
      <w:r w:rsidRPr="00495D89">
        <w:rPr>
          <w:highlight w:val="green"/>
          <w:lang w:val="es-CL"/>
        </w:rPr>
        <w:t xml:space="preserve">Comentadores </w:t>
      </w:r>
    </w:p>
    <w:p w14:paraId="6E45F96E" w14:textId="77777777" w:rsidR="00A90EB3" w:rsidRPr="00495D89" w:rsidRDefault="00A90EB3" w:rsidP="00A90EB3">
      <w:pPr>
        <w:rPr>
          <w:lang w:val="es-CL"/>
        </w:rPr>
      </w:pPr>
      <w:r w:rsidRPr="00495D89">
        <w:rPr>
          <w:lang w:val="es-CL"/>
        </w:rPr>
        <w:t>83. COLANGIOGRAFÍA FLUORESCENTE DE RUTINA EN COLECISTECTOMÍA LAPAROSCÓPICA ELECTIVA</w:t>
      </w:r>
      <w:r w:rsidRPr="00495D89">
        <w:rPr>
          <w:lang w:val="es-CL"/>
        </w:rPr>
        <w:br/>
        <w:t>Pascale Sallaberry S., Alex Escalona P., Rodrigo Muñoz C., Manuel Vial G.,  Enrique Lanzarini S.</w:t>
      </w:r>
      <w:r w:rsidRPr="00495D89">
        <w:rPr>
          <w:lang w:val="es-CL"/>
        </w:rPr>
        <w:br/>
        <w:t>Clínica Universidad de Los Andes</w:t>
      </w:r>
    </w:p>
    <w:p w14:paraId="09C539C5" w14:textId="77777777" w:rsidR="00A90EB3" w:rsidRPr="00495D89" w:rsidRDefault="00A90EB3">
      <w:pPr>
        <w:rPr>
          <w:lang w:val="es-CL"/>
        </w:rPr>
      </w:pPr>
    </w:p>
    <w:p w14:paraId="4FE4E5B6" w14:textId="77777777" w:rsidR="009F6462" w:rsidRPr="00495D89" w:rsidRDefault="00000000">
      <w:pPr>
        <w:rPr>
          <w:lang w:val="es-CL"/>
        </w:rPr>
      </w:pPr>
      <w:r w:rsidRPr="00495D89">
        <w:rPr>
          <w:lang w:val="es-CL"/>
        </w:rPr>
        <w:t>90. PÓLIPOS VESICULARES: CORRELACIÓN ENTRE HALLAZGOS ECOGRÁFICOS E HISTOPATOLÓGICOS EN POBLACIÓN CHILENA</w:t>
      </w:r>
      <w:r w:rsidRPr="00495D89">
        <w:rPr>
          <w:lang w:val="es-CL"/>
        </w:rPr>
        <w:br/>
        <w:t>Paloma Pozo, Martín Inzunza, María Jesús Irarrázaval, Fernando Pimentel, Fernando Crovari, Luis Ibáñez</w:t>
      </w:r>
      <w:r w:rsidRPr="00495D89">
        <w:rPr>
          <w:lang w:val="es-CL"/>
        </w:rPr>
        <w:br/>
        <w:t>Pontificia Universidad Católica de Chile</w:t>
      </w:r>
    </w:p>
    <w:p w14:paraId="1B4D56E1" w14:textId="77777777" w:rsidR="009F6462" w:rsidRPr="00495D89" w:rsidRDefault="00000000">
      <w:pPr>
        <w:rPr>
          <w:lang w:val="es-CL"/>
        </w:rPr>
      </w:pPr>
      <w:r w:rsidRPr="00495D89">
        <w:rPr>
          <w:lang w:val="es-CL"/>
        </w:rPr>
        <w:t>91. RESECCIÓN HEPÁTICA LAPAROSCÓPICA POR CARCINOMA HEPATOCELULAR EN PACIENTES CON Y SIN HIPERTENSIÓN PORTAL: UN ESTUDIO DE CASOS Y CONTROLES</w:t>
      </w:r>
      <w:r w:rsidRPr="00495D89">
        <w:rPr>
          <w:lang w:val="es-CL"/>
        </w:rPr>
        <w:br/>
        <w:t>Deycies Gaete L., Alexandre Saure M., Omar Orellana E., Hanns Lembach J., Carlos Mandiola B., Jaime Castillo K., Juan Carlos Diaz J.</w:t>
      </w:r>
      <w:r w:rsidRPr="00495D89">
        <w:rPr>
          <w:lang w:val="es-CL"/>
        </w:rPr>
        <w:br/>
        <w:t>Hospital Clínico de la Universidad de Chile</w:t>
      </w:r>
    </w:p>
    <w:p w14:paraId="010AAE77" w14:textId="77777777" w:rsidR="009F6462" w:rsidRPr="00495D89" w:rsidRDefault="00000000">
      <w:pPr>
        <w:rPr>
          <w:lang w:val="es-CL"/>
        </w:rPr>
      </w:pPr>
      <w:r w:rsidRPr="00495D89">
        <w:rPr>
          <w:lang w:val="es-CL"/>
        </w:rPr>
        <w:t>92. ¿ES POSIBLE ALCANZAR LOS ESTÁNDARES INTERNACIONALES EN PANCREATODUODENECTOMÍA EN UN HOSPITAL REGIONAL DE CHILE?</w:t>
      </w:r>
      <w:r w:rsidRPr="00495D89">
        <w:rPr>
          <w:lang w:val="es-CL"/>
        </w:rPr>
        <w:br/>
        <w:t xml:space="preserve">Jesús Rojas L, Guillermo Sepulveda D, Carlo Marino C, Carlos Varela V, Carlidia Ortega P, </w:t>
      </w:r>
      <w:r w:rsidRPr="00495D89">
        <w:rPr>
          <w:lang w:val="es-CL"/>
        </w:rPr>
        <w:lastRenderedPageBreak/>
        <w:t>Sergio Sotelo H, Franz Gonzalez A, César Muñoz C</w:t>
      </w:r>
      <w:r w:rsidRPr="00495D89">
        <w:rPr>
          <w:lang w:val="es-CL"/>
        </w:rPr>
        <w:br/>
        <w:t>Hospital Regional de Talca. Universidad Católica del Maule</w:t>
      </w:r>
    </w:p>
    <w:p w14:paraId="11D3AB9A" w14:textId="77777777" w:rsidR="009F6462" w:rsidRPr="00495D89" w:rsidRDefault="00000000">
      <w:pPr>
        <w:rPr>
          <w:lang w:val="es-CL"/>
        </w:rPr>
      </w:pPr>
      <w:r w:rsidRPr="00495D89">
        <w:rPr>
          <w:lang w:val="es-CL"/>
        </w:rPr>
        <w:t>93. COLECISTECTOMÍA EXTENDIDA EN CÁNCER DE VESÍCULA BILIAR EN UN CENTRO UNIVERSITARIO.</w:t>
      </w:r>
      <w:r w:rsidRPr="00495D89">
        <w:rPr>
          <w:lang w:val="es-CL"/>
        </w:rPr>
        <w:br/>
        <w:t xml:space="preserve">Verónica Pulgar B.; Sonia Curitol S.; Andrés Troncoso T.; </w:t>
      </w:r>
      <w:proofErr w:type="spellStart"/>
      <w:r w:rsidRPr="00495D89">
        <w:rPr>
          <w:lang w:val="es-CL"/>
        </w:rPr>
        <w:t>Khatalina</w:t>
      </w:r>
      <w:proofErr w:type="spellEnd"/>
      <w:r w:rsidRPr="00495D89">
        <w:rPr>
          <w:lang w:val="es-CL"/>
        </w:rPr>
        <w:t xml:space="preserve"> Muñoz L.; Fernanda Sandoval V.; Benjamín Lobos T.; Luis Acencio B.; Oriel Arias R.; Eduardo Sepúlveda S.; Héctor Losada M.</w:t>
      </w:r>
      <w:r w:rsidRPr="00495D89">
        <w:rPr>
          <w:lang w:val="es-CL"/>
        </w:rPr>
        <w:br/>
        <w:t>Universidad de La Frontera, Temuco, Chile.</w:t>
      </w:r>
    </w:p>
    <w:p w14:paraId="006AF869" w14:textId="77777777" w:rsidR="009F6462" w:rsidRPr="00495D89" w:rsidRDefault="00000000">
      <w:pPr>
        <w:rPr>
          <w:lang w:val="es-CL"/>
        </w:rPr>
      </w:pPr>
      <w:r w:rsidRPr="00495D89">
        <w:rPr>
          <w:lang w:val="es-CL"/>
        </w:rPr>
        <w:t>94. QUISTECTOMÍA EN QUISTE HIDATÍDICO HEPÁTICO. EXPERIENCIA DE 20 AÑOS EN UN CENTRO UNIVERSITARIO.</w:t>
      </w:r>
      <w:r w:rsidRPr="00495D89">
        <w:rPr>
          <w:lang w:val="es-CL"/>
        </w:rPr>
        <w:br/>
        <w:t>Verónica Pulgar B.; Sonia Curitol S.; Andrés Troncoso T.; Fernanda Sandoval V.; Matías Salinas N.; Benjamín Lobos T.; Joaquín Reyes T.; Luis Acencio B.; Oriel Arias R.; Héctor Losada M.</w:t>
      </w:r>
      <w:r w:rsidRPr="00495D89">
        <w:rPr>
          <w:lang w:val="es-CL"/>
        </w:rPr>
        <w:br/>
        <w:t>Universidad de La Frontera, Temuco, Chile.</w:t>
      </w:r>
    </w:p>
    <w:p w14:paraId="22C87B5F" w14:textId="77777777" w:rsidR="009F6462" w:rsidRPr="00495D89" w:rsidRDefault="00000000">
      <w:pPr>
        <w:rPr>
          <w:lang w:val="es-CL"/>
        </w:rPr>
      </w:pPr>
      <w:r w:rsidRPr="00495D89">
        <w:rPr>
          <w:lang w:val="es-CL"/>
        </w:rPr>
        <w:t>95. RECONSTRUCCIÓN DE VÍA BILIAR. SERIE DE CASOS EN UN CENTRO UNIVERSITARIO.</w:t>
      </w:r>
      <w:r w:rsidRPr="00495D89">
        <w:rPr>
          <w:lang w:val="es-CL"/>
        </w:rPr>
        <w:br/>
      </w:r>
      <w:proofErr w:type="spellStart"/>
      <w:r w:rsidRPr="00495D89">
        <w:rPr>
          <w:lang w:val="es-CL"/>
        </w:rPr>
        <w:t>Khatalina</w:t>
      </w:r>
      <w:proofErr w:type="spellEnd"/>
      <w:r w:rsidRPr="00495D89">
        <w:rPr>
          <w:lang w:val="es-CL"/>
        </w:rPr>
        <w:t xml:space="preserve"> Muñoz L.; Verónica Pulgar B.; Sonia Curitol S.; Andrés Troncoso T.; Fernanda Sandoval V.; Benjamín Lobos T.; Luis Acencio B.; Oriel Arias R.; Eduardo Sepúlveda S.; Héctor Losada M.</w:t>
      </w:r>
      <w:r w:rsidRPr="00495D89">
        <w:rPr>
          <w:lang w:val="es-CL"/>
        </w:rPr>
        <w:br/>
        <w:t>Universidad de La Frontera, Temuco, Chile.</w:t>
      </w:r>
    </w:p>
    <w:p w14:paraId="0031B595" w14:textId="77777777" w:rsidR="009F6462" w:rsidRPr="00495D89" w:rsidRDefault="00000000">
      <w:pPr>
        <w:rPr>
          <w:lang w:val="es-CL"/>
        </w:rPr>
      </w:pPr>
      <w:r w:rsidRPr="00495D89">
        <w:rPr>
          <w:lang w:val="es-CL"/>
        </w:rPr>
        <w:t>96. TRASPLANTE HEPÁTICO SPLIT: RESULTADOS PERIOPERATORIOS Y DE SOBREVIDA</w:t>
      </w:r>
      <w:r w:rsidRPr="00495D89">
        <w:rPr>
          <w:lang w:val="es-CL"/>
        </w:rPr>
        <w:br/>
        <w:t>Natalia Reyes L., Martín Dib M., Eduardo Briceño V., Eduardo Viñuela F., Nicolás Jarufe C., Jorge Martínez C.</w:t>
      </w:r>
      <w:r w:rsidRPr="00495D89">
        <w:rPr>
          <w:lang w:val="es-CL"/>
        </w:rPr>
        <w:br/>
        <w:t>Hospital Clínico UC-Christus, Servicio de Cirugía Hepatobiliar y Trasplante</w:t>
      </w:r>
    </w:p>
    <w:p w14:paraId="0E0FD618" w14:textId="77777777" w:rsidR="009F6462" w:rsidRPr="00495D89" w:rsidRDefault="00000000">
      <w:pPr>
        <w:rPr>
          <w:lang w:val="es-CL"/>
        </w:rPr>
      </w:pPr>
      <w:r w:rsidRPr="00495D89">
        <w:rPr>
          <w:lang w:val="es-CL"/>
        </w:rPr>
        <w:t>97. PREVALENCIA DE FÍSTULA PANCREÁTICA POST PANCREATODUODENECTOMÍA EN UN CENTRO REGIONAL.</w:t>
      </w:r>
      <w:r w:rsidRPr="00495D89">
        <w:rPr>
          <w:lang w:val="es-CL"/>
        </w:rPr>
        <w:br/>
        <w:t>Felipe Barnert S, Karen Concha V, Mónica Díaz H, Macarena Grandón F, Constanza Medina R, Francisco Izquierdo, Nelson Corsini, Francisca Díaz H, Erick Castillo F.</w:t>
      </w:r>
      <w:r w:rsidRPr="00495D89">
        <w:rPr>
          <w:lang w:val="es-CL"/>
        </w:rPr>
        <w:br/>
        <w:t>Hospital de Puerto Montt, Universidad San Sebastián.</w:t>
      </w:r>
    </w:p>
    <w:p w14:paraId="10951CB5" w14:textId="77777777" w:rsidR="009F6462" w:rsidRPr="00495D89" w:rsidRDefault="00000000">
      <w:pPr>
        <w:rPr>
          <w:lang w:val="es-CL"/>
        </w:rPr>
      </w:pPr>
      <w:r w:rsidRPr="00495D89">
        <w:rPr>
          <w:lang w:val="es-CL"/>
        </w:rPr>
        <w:t>98. CARACTERIZACIÓN ANATOMORADIOLOGICA DEL TRONCO DE HENLE EN PANCREATODUODENECTOMÍAS MÍNIMAMENTE INVASIVAS</w:t>
      </w:r>
      <w:r w:rsidRPr="00495D89">
        <w:rPr>
          <w:lang w:val="es-CL"/>
        </w:rPr>
        <w:br/>
        <w:t>Bettina Guijón, Xabier de Aretxabala, Felipe Castillo.</w:t>
      </w:r>
      <w:r w:rsidRPr="00495D89">
        <w:rPr>
          <w:lang w:val="es-CL"/>
        </w:rPr>
        <w:br/>
        <w:t>Hospital Padre Hurtado</w:t>
      </w:r>
    </w:p>
    <w:p w14:paraId="437B0043" w14:textId="77777777" w:rsidR="009F6462" w:rsidRPr="00495D89" w:rsidRDefault="00000000">
      <w:pPr>
        <w:rPr>
          <w:lang w:val="es-CL"/>
        </w:rPr>
      </w:pPr>
      <w:r w:rsidRPr="00495D89">
        <w:rPr>
          <w:lang w:val="es-CL"/>
        </w:rPr>
        <w:t>99. ANÁLISIS DE 10 AÑOS DE TRATAMIENTO QUIRÚRGICO DEL CÁNCER DE VESÍCULA EN EL HOSPITAL LA FLORIDA</w:t>
      </w:r>
      <w:r w:rsidRPr="00495D89">
        <w:rPr>
          <w:lang w:val="es-CL"/>
        </w:rPr>
        <w:br/>
        <w:t>Samuel Balmaceda, Denisse Vera, Pascale Sallaberry, Rubén Ávila, José Galindo, Lissette Leiva, Natalia Reyes, Andrés Marambio, Pedro Soto, Caterina Contreras,</w:t>
      </w:r>
      <w:r w:rsidRPr="00495D89">
        <w:rPr>
          <w:lang w:val="es-CL"/>
        </w:rPr>
        <w:br/>
        <w:t>Universidad de los Andes, Universidad Finis Terrae, Equipo Cirugía Abdominal Adulto Hospital La Florida</w:t>
      </w:r>
    </w:p>
    <w:p w14:paraId="60C5D253" w14:textId="77777777" w:rsidR="009F6462" w:rsidRPr="00495D89" w:rsidRDefault="00000000">
      <w:pPr>
        <w:rPr>
          <w:lang w:val="es-CL"/>
        </w:rPr>
      </w:pPr>
      <w:r w:rsidRPr="00495D89">
        <w:rPr>
          <w:lang w:val="es-CL"/>
        </w:rPr>
        <w:lastRenderedPageBreak/>
        <w:t xml:space="preserve">100. EXPERIENCIA EN PANCREATODUODENECTOMÍA EN HOSPITAL CLINICO DRA ELOISA DIAZ LA FLORIDA. </w:t>
      </w:r>
      <w:r w:rsidRPr="00495D89">
        <w:rPr>
          <w:lang w:val="es-CL"/>
        </w:rPr>
        <w:br/>
        <w:t>Camila Olivares R, Caterina Contreras B, Natalia Reyes L, Lissette Leiva S, Ruben Ávila S, Jose Galindo R, Andrés Marambio G, Pedro Soto G</w:t>
      </w:r>
      <w:r w:rsidRPr="00495D89">
        <w:rPr>
          <w:lang w:val="es-CL"/>
        </w:rPr>
        <w:br/>
        <w:t>Hospital Dra. Eloísa Díaz de la Florida</w:t>
      </w:r>
    </w:p>
    <w:p w14:paraId="2022B137" w14:textId="77777777" w:rsidR="009F6462" w:rsidRPr="00495D89" w:rsidRDefault="00000000">
      <w:pPr>
        <w:rPr>
          <w:lang w:val="es-CL"/>
        </w:rPr>
      </w:pPr>
      <w:r w:rsidRPr="00495D89">
        <w:rPr>
          <w:lang w:val="es-CL"/>
        </w:rPr>
        <w:t>101. EXPERIENCIA INICIAL EN RESECCIONES HEPÁTICAS MENORES POR ABORDAJE ROBÓTICO.</w:t>
      </w:r>
      <w:r w:rsidRPr="00495D89">
        <w:rPr>
          <w:lang w:val="es-CL"/>
        </w:rPr>
        <w:br/>
        <w:t>Carlos García C, Guillermo Martínez S, Elías Arroyo A, Arantxa García A, Nicolas Retamal C</w:t>
      </w:r>
      <w:r w:rsidRPr="00495D89">
        <w:rPr>
          <w:lang w:val="es-CL"/>
        </w:rPr>
        <w:br/>
        <w:t>Hospital Clínico San Borja Arriarán</w:t>
      </w:r>
    </w:p>
    <w:p w14:paraId="6DF55681" w14:textId="77777777" w:rsidR="009F6462" w:rsidRPr="00495D89" w:rsidRDefault="00000000">
      <w:pPr>
        <w:rPr>
          <w:lang w:val="es-CL"/>
        </w:rPr>
      </w:pPr>
      <w:r w:rsidRPr="00495D89">
        <w:rPr>
          <w:lang w:val="es-CL"/>
        </w:rPr>
        <w:t>102. ¿CÓMO INICIAR UN  PROGRAMA DE CIRUGÍA ROBÓTICA EN HPB?</w:t>
      </w:r>
      <w:r w:rsidRPr="00495D89">
        <w:rPr>
          <w:lang w:val="es-CL"/>
        </w:rPr>
        <w:br/>
        <w:t>Carlos A García; Guillermo Martinez, Carlos Esperguel, Ignacio Miranda</w:t>
      </w:r>
      <w:r w:rsidRPr="00495D89">
        <w:rPr>
          <w:lang w:val="es-CL"/>
        </w:rPr>
        <w:br/>
        <w:t>Hospital San Borja Arriarán, Servicio de cirugía: Departamento de Cirugía Campus centro Universidad de Chile</w:t>
      </w:r>
    </w:p>
    <w:p w14:paraId="780496A9" w14:textId="77777777" w:rsidR="009F6462" w:rsidRPr="00495D89" w:rsidRDefault="00000000">
      <w:pPr>
        <w:rPr>
          <w:lang w:val="es-CL"/>
        </w:rPr>
      </w:pPr>
      <w:r w:rsidRPr="00495D89">
        <w:rPr>
          <w:lang w:val="es-CL"/>
        </w:rPr>
        <w:t>103. PANCREATECTOMÍA TOTAL: RESULTADO DE UN HOSPITAL UNIVERSITARIO</w:t>
      </w:r>
      <w:r w:rsidRPr="00495D89">
        <w:rPr>
          <w:lang w:val="es-CL"/>
        </w:rPr>
        <w:br/>
        <w:t xml:space="preserve">Sebastián Sapiain González, Patricio Araya Cortés, Deycies Gaete Letelier, Alexandre Saure </w:t>
      </w:r>
      <w:proofErr w:type="spellStart"/>
      <w:r w:rsidRPr="00495D89">
        <w:rPr>
          <w:lang w:val="es-CL"/>
        </w:rPr>
        <w:t>Maritano</w:t>
      </w:r>
      <w:proofErr w:type="spellEnd"/>
      <w:r w:rsidRPr="00495D89">
        <w:rPr>
          <w:lang w:val="es-CL"/>
        </w:rPr>
        <w:t>, Jaime Castillo Koch, Hanns Lembach Jahnsen, Carlos Mandiola Bunster, Omar Orellana Espinoza, Karin Papapietro Vallejo.</w:t>
      </w:r>
      <w:r w:rsidRPr="00495D89">
        <w:rPr>
          <w:lang w:val="es-CL"/>
        </w:rPr>
        <w:br/>
        <w:t>Hospital Clínico de la Universidad de Chile</w:t>
      </w:r>
    </w:p>
    <w:p w14:paraId="6314BEB7" w14:textId="77777777" w:rsidR="009F6462" w:rsidRPr="00495D89" w:rsidRDefault="00000000">
      <w:pPr>
        <w:rPr>
          <w:lang w:val="es-CL"/>
        </w:rPr>
      </w:pPr>
      <w:r w:rsidRPr="00495D89">
        <w:rPr>
          <w:lang w:val="es-CL"/>
        </w:rPr>
        <w:t>104. PANCREATECTOMÍA CORPOROCAUDAL, 14 AÑOS DE EXPERIENCIA Y RIESGO DE FÍSTULA PANCREÁTICA SEGÚN MÉTODO DE SECCIÓN EN UN CENTRO UNIVERSITARIO.</w:t>
      </w:r>
      <w:r w:rsidRPr="00495D89">
        <w:rPr>
          <w:lang w:val="es-CL"/>
        </w:rPr>
        <w:br/>
        <w:t xml:space="preserve">Camila Sotomayor L., Daniel García., Megan Neumann B., Claudia Marin H., Natalia Reyes, Vicente </w:t>
      </w:r>
      <w:proofErr w:type="spellStart"/>
      <w:r w:rsidRPr="00495D89">
        <w:rPr>
          <w:lang w:val="es-CL"/>
        </w:rPr>
        <w:t>Caldentey</w:t>
      </w:r>
      <w:proofErr w:type="spellEnd"/>
      <w:r w:rsidRPr="00495D89">
        <w:rPr>
          <w:lang w:val="es-CL"/>
        </w:rPr>
        <w:t xml:space="preserve"> M., Eduardo Viñuela, Nicolás Jarufe, Jorge Martinez, Eduardo Briceño</w:t>
      </w:r>
      <w:r w:rsidRPr="00495D89">
        <w:rPr>
          <w:lang w:val="es-CL"/>
        </w:rPr>
        <w:br/>
        <w:t>Departamento de Cirugía Digestiva, Escuela de Medicina. Pontificia Universidad Católica de Chile. Santiago, Chile.</w:t>
      </w:r>
    </w:p>
    <w:p w14:paraId="2DE54CEC" w14:textId="77777777" w:rsidR="009F6462" w:rsidRPr="00340F09" w:rsidRDefault="00000000">
      <w:pPr>
        <w:pStyle w:val="Ttulo1"/>
        <w:rPr>
          <w:highlight w:val="yellow"/>
          <w:lang w:val="es-CL"/>
        </w:rPr>
      </w:pPr>
      <w:r w:rsidRPr="00340F09">
        <w:rPr>
          <w:highlight w:val="yellow"/>
          <w:lang w:val="es-CL"/>
        </w:rPr>
        <w:t>10. Hernias</w:t>
      </w:r>
    </w:p>
    <w:p w14:paraId="50C4B66D" w14:textId="180E4C33" w:rsidR="009F6462" w:rsidRPr="00340F09" w:rsidRDefault="00495D89">
      <w:pPr>
        <w:rPr>
          <w:highlight w:val="yellow"/>
          <w:lang w:val="es-CL"/>
        </w:rPr>
      </w:pPr>
      <w:r w:rsidRPr="00340F09">
        <w:rPr>
          <w:highlight w:val="yellow"/>
          <w:lang w:val="es-CL"/>
        </w:rPr>
        <w:t xml:space="preserve">Comentadores </w:t>
      </w:r>
    </w:p>
    <w:p w14:paraId="25975262" w14:textId="77777777" w:rsidR="009F6462" w:rsidRPr="00340F09" w:rsidRDefault="00000000">
      <w:pPr>
        <w:rPr>
          <w:highlight w:val="yellow"/>
          <w:lang w:val="es-CL"/>
        </w:rPr>
      </w:pPr>
      <w:r w:rsidRPr="00340F09">
        <w:rPr>
          <w:highlight w:val="yellow"/>
          <w:lang w:val="es-CL"/>
        </w:rPr>
        <w:t xml:space="preserve">105. EXPERIENCIA CON HUGO-RAS PARA REPARACIÓN DE HERNIA INGUINAL, VENTRAL Y HIATAL. </w:t>
      </w:r>
      <w:r w:rsidRPr="00340F09">
        <w:rPr>
          <w:highlight w:val="yellow"/>
          <w:lang w:val="es-CL"/>
        </w:rPr>
        <w:br/>
        <w:t>Maria Jesus Irarrazaval, Fernando Crovari, Fernando Pimentel, Nicolas Quezada</w:t>
      </w:r>
      <w:r w:rsidRPr="00340F09">
        <w:rPr>
          <w:highlight w:val="yellow"/>
          <w:lang w:val="es-CL"/>
        </w:rPr>
        <w:br/>
        <w:t xml:space="preserve">Pontificia Universidad </w:t>
      </w:r>
      <w:proofErr w:type="spellStart"/>
      <w:r w:rsidRPr="00340F09">
        <w:rPr>
          <w:highlight w:val="yellow"/>
          <w:lang w:val="es-CL"/>
        </w:rPr>
        <w:t>Catolica</w:t>
      </w:r>
      <w:proofErr w:type="spellEnd"/>
      <w:r w:rsidRPr="00340F09">
        <w:rPr>
          <w:highlight w:val="yellow"/>
          <w:lang w:val="es-CL"/>
        </w:rPr>
        <w:t xml:space="preserve"> de Chile</w:t>
      </w:r>
    </w:p>
    <w:p w14:paraId="39404AD3" w14:textId="77777777" w:rsidR="009F6462" w:rsidRPr="00340F09" w:rsidRDefault="00000000">
      <w:pPr>
        <w:rPr>
          <w:highlight w:val="yellow"/>
          <w:lang w:val="es-CL"/>
        </w:rPr>
      </w:pPr>
      <w:r w:rsidRPr="00340F09">
        <w:rPr>
          <w:highlight w:val="yellow"/>
          <w:lang w:val="es-CL"/>
        </w:rPr>
        <w:t>106. ANÁLISIS CLÍNICO, QUIRÚRGICO Y RESULTADOS DE LA REPARACIÓN DE HERNIAS LATERALES DE LA PARED ABDOMINAL EN UN HOSPITAL UNIVERSITARIO DE ALTA COMPLEJIDAD</w:t>
      </w:r>
      <w:r w:rsidRPr="00340F09">
        <w:rPr>
          <w:highlight w:val="yellow"/>
          <w:lang w:val="es-CL"/>
        </w:rPr>
        <w:br/>
        <w:t>Paulina Rojas A, Andrea Manrique C, Jose Rivas A, Sofia Alamo M, Sergio Ahumada F, Nicolle Pinto V, Francisca Lopez B, Luymar Petit G, Andres Reyes B</w:t>
      </w:r>
      <w:r w:rsidRPr="00340F09">
        <w:rPr>
          <w:highlight w:val="yellow"/>
          <w:lang w:val="es-CL"/>
        </w:rPr>
        <w:br/>
        <w:t>Hospital San Juan de Dios</w:t>
      </w:r>
    </w:p>
    <w:p w14:paraId="72835698" w14:textId="77777777" w:rsidR="009F6462" w:rsidRPr="00340F09" w:rsidRDefault="00000000">
      <w:pPr>
        <w:rPr>
          <w:highlight w:val="yellow"/>
          <w:lang w:val="es-CL"/>
        </w:rPr>
      </w:pPr>
      <w:r w:rsidRPr="00340F09">
        <w:rPr>
          <w:highlight w:val="yellow"/>
          <w:lang w:val="es-CL"/>
        </w:rPr>
        <w:lastRenderedPageBreak/>
        <w:t>107. USO DE PNEUMOPERITONEO PROGRESIVO PREOPERATORIO (PPP)  COMO TRATAMIENTO DE HERNIAS INCISIONALES DE LA PARED ABDOMINAL GIGANTES: REPORTE DE CASOS</w:t>
      </w:r>
      <w:r w:rsidRPr="00340F09">
        <w:rPr>
          <w:highlight w:val="yellow"/>
          <w:lang w:val="es-CL"/>
        </w:rPr>
        <w:br/>
        <w:t xml:space="preserve">Paula </w:t>
      </w:r>
      <w:proofErr w:type="spellStart"/>
      <w:r w:rsidRPr="00340F09">
        <w:rPr>
          <w:highlight w:val="yellow"/>
          <w:lang w:val="es-CL"/>
        </w:rPr>
        <w:t>Asima</w:t>
      </w:r>
      <w:proofErr w:type="spellEnd"/>
      <w:r w:rsidRPr="00340F09">
        <w:rPr>
          <w:highlight w:val="yellow"/>
          <w:lang w:val="es-CL"/>
        </w:rPr>
        <w:t xml:space="preserve"> </w:t>
      </w:r>
      <w:proofErr w:type="spellStart"/>
      <w:r w:rsidRPr="00340F09">
        <w:rPr>
          <w:highlight w:val="yellow"/>
          <w:lang w:val="es-CL"/>
        </w:rPr>
        <w:t>F.,Felipe</w:t>
      </w:r>
      <w:proofErr w:type="spellEnd"/>
      <w:r w:rsidRPr="00340F09">
        <w:rPr>
          <w:highlight w:val="yellow"/>
          <w:lang w:val="es-CL"/>
        </w:rPr>
        <w:t xml:space="preserve"> Celedón </w:t>
      </w:r>
      <w:proofErr w:type="spellStart"/>
      <w:r w:rsidRPr="00340F09">
        <w:rPr>
          <w:highlight w:val="yellow"/>
          <w:lang w:val="es-CL"/>
        </w:rPr>
        <w:t>P.,Sebastian</w:t>
      </w:r>
      <w:proofErr w:type="spellEnd"/>
      <w:r w:rsidRPr="00340F09">
        <w:rPr>
          <w:highlight w:val="yellow"/>
          <w:lang w:val="es-CL"/>
        </w:rPr>
        <w:t xml:space="preserve"> Uribe A., Solange Silva F., Javiera </w:t>
      </w:r>
      <w:proofErr w:type="spellStart"/>
      <w:r w:rsidRPr="00340F09">
        <w:rPr>
          <w:highlight w:val="yellow"/>
          <w:lang w:val="es-CL"/>
        </w:rPr>
        <w:t>Andrighetti</w:t>
      </w:r>
      <w:proofErr w:type="spellEnd"/>
      <w:r w:rsidRPr="00340F09">
        <w:rPr>
          <w:highlight w:val="yellow"/>
          <w:lang w:val="es-CL"/>
        </w:rPr>
        <w:t xml:space="preserve"> B.</w:t>
      </w:r>
      <w:r w:rsidRPr="00340F09">
        <w:rPr>
          <w:highlight w:val="yellow"/>
          <w:lang w:val="es-CL"/>
        </w:rPr>
        <w:br/>
        <w:t>Hospital Fuerza Aérea de Chile (FACH).</w:t>
      </w:r>
    </w:p>
    <w:p w14:paraId="339DEC2C" w14:textId="77777777" w:rsidR="009F6462" w:rsidRPr="00340F09" w:rsidRDefault="00000000">
      <w:pPr>
        <w:rPr>
          <w:highlight w:val="yellow"/>
          <w:lang w:val="es-CL"/>
        </w:rPr>
      </w:pPr>
      <w:r w:rsidRPr="00340F09">
        <w:rPr>
          <w:highlight w:val="yellow"/>
          <w:lang w:val="es-CL"/>
        </w:rPr>
        <w:t xml:space="preserve">108. CARACTERIZACIÓN DE PACIENTES OPERADOS POR HERNIA INCISIONAL UMBILICAL POST COLECISTECTOMÍA. </w:t>
      </w:r>
      <w:r w:rsidRPr="00340F09">
        <w:rPr>
          <w:highlight w:val="yellow"/>
          <w:lang w:val="es-CL"/>
        </w:rPr>
        <w:br/>
        <w:t>Ximena Concha S. (1), Víctor Ortiz R. (1), Francisca Díaz A. (1), Liumariel Vegas S. (1), Edgarick Silva M. (1), Daniel Flores R. (1), Sherwin Aponte H. (1), Antonella Bombin F. (2), Catalina Rodríguez C. (2)</w:t>
      </w:r>
      <w:r w:rsidRPr="00340F09">
        <w:rPr>
          <w:highlight w:val="yellow"/>
          <w:lang w:val="es-CL"/>
        </w:rPr>
        <w:br/>
        <w:t>(1) Equipo Cirugía General. Complejo Asistencial Padre Las Casas. (2) Interna Medicina Universidad Autónoma de Chile.</w:t>
      </w:r>
    </w:p>
    <w:p w14:paraId="4C7A1DA3" w14:textId="77777777" w:rsidR="009F6462" w:rsidRPr="00340F09" w:rsidRDefault="00000000">
      <w:pPr>
        <w:rPr>
          <w:highlight w:val="yellow"/>
          <w:lang w:val="es-CL"/>
        </w:rPr>
      </w:pPr>
      <w:r w:rsidRPr="00340F09">
        <w:rPr>
          <w:highlight w:val="yellow"/>
          <w:lang w:val="es-CL"/>
        </w:rPr>
        <w:t>109. ANALGESIA MULTIMODAL EN HERNIOPLASTÍA DE LICHTENSTEIN: EVALUACIÓN DEL DOLOR EN EL POSTOPERATORIO PRECOZ Y TARDÍO</w:t>
      </w:r>
      <w:r w:rsidRPr="00340F09">
        <w:rPr>
          <w:highlight w:val="yellow"/>
          <w:lang w:val="es-CL"/>
        </w:rPr>
        <w:br/>
        <w:t>Jacqueline Villanueva B, Andrea Monsalve C, Trinidad Bravo A, Maicol Fuentes P.</w:t>
      </w:r>
      <w:r w:rsidRPr="00340F09">
        <w:rPr>
          <w:highlight w:val="yellow"/>
          <w:lang w:val="es-CL"/>
        </w:rPr>
        <w:br/>
        <w:t xml:space="preserve">Hospital Naval Almirante </w:t>
      </w:r>
      <w:proofErr w:type="spellStart"/>
      <w:r w:rsidRPr="00340F09">
        <w:rPr>
          <w:highlight w:val="yellow"/>
          <w:lang w:val="es-CL"/>
        </w:rPr>
        <w:t>Nef</w:t>
      </w:r>
      <w:proofErr w:type="spellEnd"/>
      <w:r w:rsidRPr="00340F09">
        <w:rPr>
          <w:highlight w:val="yellow"/>
          <w:lang w:val="es-CL"/>
        </w:rPr>
        <w:t>, Servicio de Cirugía.</w:t>
      </w:r>
    </w:p>
    <w:p w14:paraId="03CFE543" w14:textId="77777777" w:rsidR="009F6462" w:rsidRPr="00340F09" w:rsidRDefault="00000000">
      <w:pPr>
        <w:rPr>
          <w:highlight w:val="yellow"/>
          <w:lang w:val="es-CL"/>
        </w:rPr>
      </w:pPr>
      <w:r w:rsidRPr="00340F09">
        <w:rPr>
          <w:highlight w:val="yellow"/>
          <w:lang w:val="es-CL"/>
        </w:rPr>
        <w:t>110. PRIMERAS 100 HERNIAS RESUELTAS POR VIA MINIMAMENTE INVASIVA EN UN HOSPITAL TERCIARIO</w:t>
      </w:r>
      <w:r w:rsidRPr="00340F09">
        <w:rPr>
          <w:highlight w:val="yellow"/>
          <w:lang w:val="es-CL"/>
        </w:rPr>
        <w:br/>
        <w:t>Jonatan Ponce O., Francisco Podestá, Wenceslao Zegers, Rubén Ávila</w:t>
      </w:r>
      <w:r w:rsidRPr="00340F09">
        <w:rPr>
          <w:highlight w:val="yellow"/>
          <w:lang w:val="es-CL"/>
        </w:rPr>
        <w:br/>
        <w:t>Hospital Clínico Dra. Eloísa Díaz I. La Florida</w:t>
      </w:r>
    </w:p>
    <w:p w14:paraId="599AF628" w14:textId="77777777" w:rsidR="009F6462" w:rsidRPr="00495D89" w:rsidRDefault="00000000">
      <w:pPr>
        <w:rPr>
          <w:lang w:val="es-CL"/>
        </w:rPr>
      </w:pPr>
      <w:r w:rsidRPr="00340F09">
        <w:rPr>
          <w:highlight w:val="yellow"/>
          <w:lang w:val="es-CL"/>
        </w:rPr>
        <w:t xml:space="preserve">111. HERNIOPLASTÍA INGUINAL ROBÓTICA: EXPERIENCIA INICIAL Y SEGUIMIENTO A UN AÑO EN UN HOSPITAL PÚBLICO DE CHILE. </w:t>
      </w:r>
      <w:r w:rsidRPr="00340F09">
        <w:rPr>
          <w:highlight w:val="yellow"/>
          <w:lang w:val="es-CL"/>
        </w:rPr>
        <w:br/>
        <w:t>Guillermo Martínez S.1,2,3,4, Constanza Díaz G.1, Elías Arroyo A.1, Gonzalo Contreras H.1, Carlos Esperguel G1,2,3,4, Ignacio Miranda C1,2, Carlos García C1,2,3,4.</w:t>
      </w:r>
      <w:r w:rsidRPr="00340F09">
        <w:rPr>
          <w:highlight w:val="yellow"/>
          <w:lang w:val="es-CL"/>
        </w:rPr>
        <w:br/>
        <w:t>Servicio de Cirugía Adulto, Hospital Clínico San Borja Arriarán1. Equipo de Cirugía Digestiva Alta, Hospital Clínico San Borja Arriarán2. Facultad de Medicina Universidad de Chile, Sede Centro3.  Clínica MEDS4.</w:t>
      </w:r>
    </w:p>
    <w:p w14:paraId="28E24CED" w14:textId="77777777" w:rsidR="009F6462" w:rsidRPr="00495D89" w:rsidRDefault="00000000">
      <w:pPr>
        <w:pStyle w:val="Ttulo1"/>
        <w:rPr>
          <w:lang w:val="es-CL"/>
        </w:rPr>
      </w:pPr>
      <w:r w:rsidRPr="00495D89">
        <w:rPr>
          <w:lang w:val="es-CL"/>
        </w:rPr>
        <w:t>11. Oncología</w:t>
      </w:r>
    </w:p>
    <w:p w14:paraId="0CADE543" w14:textId="1E0FC26E" w:rsidR="009F6462" w:rsidRPr="00495D89" w:rsidRDefault="00495D89">
      <w:pPr>
        <w:rPr>
          <w:lang w:val="es-CL"/>
        </w:rPr>
      </w:pPr>
      <w:r w:rsidRPr="00495D89">
        <w:rPr>
          <w:highlight w:val="green"/>
          <w:lang w:val="es-CL"/>
        </w:rPr>
        <w:t xml:space="preserve">Comentadores </w:t>
      </w:r>
    </w:p>
    <w:p w14:paraId="0640E18F" w14:textId="77777777" w:rsidR="009F6462" w:rsidRPr="00495D89" w:rsidRDefault="00000000">
      <w:pPr>
        <w:rPr>
          <w:lang w:val="es-CL"/>
        </w:rPr>
      </w:pPr>
      <w:r w:rsidRPr="00495D89">
        <w:rPr>
          <w:lang w:val="es-CL"/>
        </w:rPr>
        <w:t>112. QUIMIOTERAPIA PRESURIZADA EN AEROSOL (PIPAC). INDICACIONES Y RESULTADOS.</w:t>
      </w:r>
      <w:r w:rsidRPr="00495D89">
        <w:rPr>
          <w:lang w:val="es-CL"/>
        </w:rPr>
        <w:br/>
        <w:t xml:space="preserve">Mario Uribe, Carlos García, Luis Cereceda, Carlos </w:t>
      </w:r>
      <w:proofErr w:type="spellStart"/>
      <w:r w:rsidRPr="00495D89">
        <w:rPr>
          <w:lang w:val="es-CL"/>
        </w:rPr>
        <w:t>Regonesi</w:t>
      </w:r>
      <w:proofErr w:type="spellEnd"/>
      <w:r w:rsidRPr="00495D89">
        <w:rPr>
          <w:lang w:val="es-CL"/>
        </w:rPr>
        <w:t>.</w:t>
      </w:r>
      <w:r w:rsidRPr="00495D89">
        <w:rPr>
          <w:lang w:val="es-CL"/>
        </w:rPr>
        <w:br/>
        <w:t>Clínica MEDS.</w:t>
      </w:r>
    </w:p>
    <w:p w14:paraId="0219D07E" w14:textId="77777777" w:rsidR="009F6462" w:rsidRPr="00495D89" w:rsidRDefault="00000000">
      <w:pPr>
        <w:pStyle w:val="Ttulo1"/>
        <w:rPr>
          <w:lang w:val="es-CL"/>
        </w:rPr>
      </w:pPr>
      <w:r w:rsidRPr="00495D89">
        <w:rPr>
          <w:lang w:val="es-CL"/>
        </w:rPr>
        <w:t xml:space="preserve">12. Recuperación acelerada en cirugía (ERAS) </w:t>
      </w:r>
    </w:p>
    <w:p w14:paraId="33602553" w14:textId="486CCFC4" w:rsidR="009F6462" w:rsidRPr="00495D89" w:rsidRDefault="00495D89">
      <w:pPr>
        <w:rPr>
          <w:lang w:val="es-CL"/>
        </w:rPr>
      </w:pPr>
      <w:r w:rsidRPr="00495D89">
        <w:rPr>
          <w:highlight w:val="green"/>
          <w:lang w:val="es-CL"/>
        </w:rPr>
        <w:t xml:space="preserve">Comentadores </w:t>
      </w:r>
    </w:p>
    <w:p w14:paraId="0A84B9CC" w14:textId="77777777" w:rsidR="009F6462" w:rsidRPr="00495D89" w:rsidRDefault="00000000">
      <w:pPr>
        <w:rPr>
          <w:lang w:val="es-CL"/>
        </w:rPr>
      </w:pPr>
      <w:r w:rsidRPr="00495D89">
        <w:rPr>
          <w:lang w:val="es-CL"/>
        </w:rPr>
        <w:lastRenderedPageBreak/>
        <w:t>113. IMPLEMENTACIÓN DE UN PROGRAMA ACREDITADO DE ERAS® EN CIRUGÍA COLORRECTAL</w:t>
      </w:r>
      <w:r w:rsidRPr="00495D89">
        <w:rPr>
          <w:lang w:val="es-CL"/>
        </w:rPr>
        <w:br/>
        <w:t>Diego Marín G.¹, Valentina Castillo W.¹, Francisco López K², Felipe Quezada D.², Alejandro Barrera E.², Jose Miguel Zuñiga A.², Josette Baudoin L.³, Valeska Vargas L.³</w:t>
      </w:r>
      <w:r w:rsidRPr="00495D89">
        <w:rPr>
          <w:lang w:val="es-CL"/>
        </w:rPr>
        <w:br/>
        <w:t>Clínica Universidad de Los Andes</w:t>
      </w:r>
    </w:p>
    <w:p w14:paraId="20D88D05" w14:textId="77777777" w:rsidR="009F6462" w:rsidRPr="00495D89" w:rsidRDefault="00000000">
      <w:pPr>
        <w:rPr>
          <w:lang w:val="es-CL"/>
        </w:rPr>
      </w:pPr>
      <w:r w:rsidRPr="00495D89">
        <w:rPr>
          <w:lang w:val="es-CL"/>
        </w:rPr>
        <w:t xml:space="preserve">114. PREHABILATACIÓN DURANTE PERÍODO PREOPERATORIO EN UN HOSPITAL PÚBLICO. </w:t>
      </w:r>
      <w:r w:rsidRPr="00495D89">
        <w:rPr>
          <w:lang w:val="es-CL"/>
        </w:rPr>
        <w:br/>
        <w:t xml:space="preserve">Sergio Sotelo H, Felipe Díaz C, Víctor Ramírez R, Javier Vidal C. </w:t>
      </w:r>
      <w:r w:rsidRPr="00495D89">
        <w:rPr>
          <w:lang w:val="es-CL"/>
        </w:rPr>
        <w:br/>
        <w:t>Hospital Regional De Talca.</w:t>
      </w:r>
    </w:p>
    <w:p w14:paraId="2EA6BE5A" w14:textId="77777777" w:rsidR="009F6462" w:rsidRPr="00495D89" w:rsidRDefault="00000000">
      <w:pPr>
        <w:pStyle w:val="Ttulo1"/>
        <w:rPr>
          <w:lang w:val="es-CL"/>
        </w:rPr>
      </w:pPr>
      <w:r w:rsidRPr="00495D89">
        <w:rPr>
          <w:lang w:val="es-CL"/>
        </w:rPr>
        <w:t>13. Simulación, educación</w:t>
      </w:r>
    </w:p>
    <w:p w14:paraId="4DE14BC0" w14:textId="63BD5567" w:rsidR="009F6462" w:rsidRPr="00495D89" w:rsidRDefault="00495D89">
      <w:pPr>
        <w:rPr>
          <w:lang w:val="es-CL"/>
        </w:rPr>
      </w:pPr>
      <w:r w:rsidRPr="00495D89">
        <w:rPr>
          <w:highlight w:val="green"/>
          <w:lang w:val="es-CL"/>
        </w:rPr>
        <w:t xml:space="preserve">Comentadores </w:t>
      </w:r>
    </w:p>
    <w:p w14:paraId="5723E269" w14:textId="77777777" w:rsidR="009F6462" w:rsidRPr="00495D89" w:rsidRDefault="00000000">
      <w:pPr>
        <w:rPr>
          <w:lang w:val="es-CL"/>
        </w:rPr>
      </w:pPr>
      <w:r w:rsidRPr="00495D89">
        <w:rPr>
          <w:lang w:val="es-CL"/>
        </w:rPr>
        <w:t>115. TRÁNSITO HIDATÍDICO HEPATO-TORÁCICO. CARACTERÍSTICAS CLÍNICAS, COMPLICACIONES POSTOPERATORIAS Y MORTALIDAD HOSPITALARIA. REVISIÓN SISTEMÁTICA Y META-ANÁLISIS.</w:t>
      </w:r>
      <w:r w:rsidRPr="00495D89">
        <w:rPr>
          <w:lang w:val="es-CL"/>
        </w:rPr>
        <w:br/>
        <w:t xml:space="preserve">Carlos Manterola, Josue Rivadeneira, Hugo Delgado, Sofía </w:t>
      </w:r>
      <w:proofErr w:type="spellStart"/>
      <w:r w:rsidRPr="00495D89">
        <w:rPr>
          <w:lang w:val="es-CL"/>
        </w:rPr>
        <w:t>Bendel</w:t>
      </w:r>
      <w:proofErr w:type="spellEnd"/>
      <w:r w:rsidRPr="00495D89">
        <w:rPr>
          <w:lang w:val="es-CL"/>
        </w:rPr>
        <w:t>, Isidora Romero Cea, Josefa Romero Cea, Begoña Donoso Ancán</w:t>
      </w:r>
      <w:r w:rsidRPr="00495D89">
        <w:rPr>
          <w:lang w:val="es-CL"/>
        </w:rPr>
        <w:br/>
        <w:t>Universidad de La Frontera, Programa de Doctorado en Ciencias Médicas.</w:t>
      </w:r>
    </w:p>
    <w:p w14:paraId="16B1B1EF" w14:textId="77777777" w:rsidR="009F6462" w:rsidRPr="00495D89" w:rsidRDefault="00000000">
      <w:pPr>
        <w:rPr>
          <w:lang w:val="es-CL"/>
        </w:rPr>
      </w:pPr>
      <w:r w:rsidRPr="00495D89">
        <w:rPr>
          <w:lang w:val="es-CL"/>
        </w:rPr>
        <w:t>116. EXPLORACIÓN DE LA MENTALIDAD EN CIRUJANOS Y MÉDICOS: UN ESTUDIO COMPARATIVO TRANSNACIONAL</w:t>
      </w:r>
      <w:r w:rsidRPr="00495D89">
        <w:rPr>
          <w:lang w:val="es-CL"/>
        </w:rPr>
        <w:br/>
        <w:t xml:space="preserve">Brandon Valencia-Coronel, Claudia Marin </w:t>
      </w:r>
      <w:proofErr w:type="spellStart"/>
      <w:r w:rsidRPr="00495D89">
        <w:rPr>
          <w:lang w:val="es-CL"/>
        </w:rPr>
        <w:t>Heise</w:t>
      </w:r>
      <w:proofErr w:type="spellEnd"/>
      <w:r w:rsidRPr="00495D89">
        <w:rPr>
          <w:lang w:val="es-CL"/>
        </w:rPr>
        <w:t xml:space="preserve">, Adriana Silva, Laura </w:t>
      </w:r>
      <w:proofErr w:type="spellStart"/>
      <w:r w:rsidRPr="00495D89">
        <w:rPr>
          <w:lang w:val="es-CL"/>
        </w:rPr>
        <w:t>Bazoalto</w:t>
      </w:r>
      <w:proofErr w:type="spellEnd"/>
      <w:r w:rsidRPr="00495D89">
        <w:rPr>
          <w:lang w:val="es-CL"/>
        </w:rPr>
        <w:t xml:space="preserve">, Mariano </w:t>
      </w:r>
      <w:proofErr w:type="spellStart"/>
      <w:r w:rsidRPr="00495D89">
        <w:rPr>
          <w:lang w:val="es-CL"/>
        </w:rPr>
        <w:t>Gimenez</w:t>
      </w:r>
      <w:proofErr w:type="spellEnd"/>
      <w:r w:rsidRPr="00495D89">
        <w:rPr>
          <w:lang w:val="es-CL"/>
        </w:rPr>
        <w:br/>
        <w:t>Pontificia Universidad Católica De Chile, Universidad de Estrasburgo</w:t>
      </w:r>
    </w:p>
    <w:p w14:paraId="3A03E4DB" w14:textId="77777777" w:rsidR="009F6462" w:rsidRPr="00495D89" w:rsidRDefault="00000000">
      <w:pPr>
        <w:rPr>
          <w:lang w:val="es-CL"/>
        </w:rPr>
      </w:pPr>
      <w:r w:rsidRPr="00495D89">
        <w:rPr>
          <w:lang w:val="es-CL"/>
        </w:rPr>
        <w:t>117. EXPOSICIÓN QUIRÚRGICA EN UN PROGRAMA DE FORMACIÓN DE ESPECIALISTAS EN CIRUGÍA GENERAL EN EL SUR DE CHILE</w:t>
      </w:r>
      <w:r w:rsidRPr="00495D89">
        <w:rPr>
          <w:lang w:val="es-CL"/>
        </w:rPr>
        <w:br/>
        <w:t xml:space="preserve">Francisca Mayorga Triviño, Freddy </w:t>
      </w:r>
      <w:proofErr w:type="spellStart"/>
      <w:r w:rsidRPr="00495D89">
        <w:rPr>
          <w:lang w:val="es-CL"/>
        </w:rPr>
        <w:t>Pichunleo</w:t>
      </w:r>
      <w:proofErr w:type="spellEnd"/>
      <w:r w:rsidRPr="00495D89">
        <w:rPr>
          <w:lang w:val="es-CL"/>
        </w:rPr>
        <w:t xml:space="preserve"> Pichilemu, Felipe Imigo </w:t>
      </w:r>
      <w:proofErr w:type="spellStart"/>
      <w:r w:rsidRPr="00495D89">
        <w:rPr>
          <w:lang w:val="es-CL"/>
        </w:rPr>
        <w:t>Gueregat</w:t>
      </w:r>
      <w:proofErr w:type="spellEnd"/>
      <w:r w:rsidRPr="00495D89">
        <w:rPr>
          <w:lang w:val="es-CL"/>
        </w:rPr>
        <w:br/>
        <w:t xml:space="preserve">Hospital Puerto Montt Dr. Eduardo </w:t>
      </w:r>
      <w:proofErr w:type="spellStart"/>
      <w:r w:rsidRPr="00495D89">
        <w:rPr>
          <w:lang w:val="es-CL"/>
        </w:rPr>
        <w:t>Schütz</w:t>
      </w:r>
      <w:proofErr w:type="spellEnd"/>
      <w:r w:rsidRPr="00495D89">
        <w:rPr>
          <w:lang w:val="es-CL"/>
        </w:rPr>
        <w:t xml:space="preserve"> Schroeder, Universidad San Sebastián</w:t>
      </w:r>
    </w:p>
    <w:p w14:paraId="426F86E4" w14:textId="77777777" w:rsidR="009F6462" w:rsidRPr="00495D89" w:rsidRDefault="00000000">
      <w:pPr>
        <w:rPr>
          <w:lang w:val="es-CL"/>
        </w:rPr>
      </w:pPr>
      <w:r w:rsidRPr="00495D89">
        <w:rPr>
          <w:lang w:val="es-CL"/>
        </w:rPr>
        <w:t>118. FORTALECIENDO UN EQUIPO QUIRÚRGICO: IDENTIFICACIÓN Y PRIORIZACIÓN EFECTIVA DE PROBLEMAS MEDIANTE LA IMPLEMENTACIÓN DE UNA MATRIZ DE IMPACTO Y ESFUERZO.</w:t>
      </w:r>
      <w:r w:rsidRPr="00495D89">
        <w:rPr>
          <w:lang w:val="es-CL"/>
        </w:rPr>
        <w:br/>
        <w:t>Wenceslao Zegers V., Diego García P., Diego Marín G.</w:t>
      </w:r>
      <w:r w:rsidRPr="00495D89">
        <w:rPr>
          <w:lang w:val="es-CL"/>
        </w:rPr>
        <w:br/>
        <w:t>Hospital Clínico Dra. Eloísa Díaz. La Florida</w:t>
      </w:r>
    </w:p>
    <w:p w14:paraId="4B96B0CB" w14:textId="77777777" w:rsidR="009F6462" w:rsidRPr="00495D89" w:rsidRDefault="00000000">
      <w:pPr>
        <w:rPr>
          <w:lang w:val="es-CL"/>
        </w:rPr>
      </w:pPr>
      <w:r w:rsidRPr="00495D89">
        <w:rPr>
          <w:lang w:val="es-CL"/>
        </w:rPr>
        <w:t>119. CALIBRACIÓN ESTANDARIZADA DE EVALUADORES PARA POTENCIAR LA ENSEÑANZA DE HABILIDADES LAPAROSCÓPICAS A TRAVÉS DE RETROALIMENTACIÓN REMOTA Y ASINCRÓNICA.</w:t>
      </w:r>
      <w:r w:rsidRPr="00495D89">
        <w:rPr>
          <w:lang w:val="es-CL"/>
        </w:rPr>
        <w:br/>
        <w:t>Diego Sanhueza R., Enrique Cruz M., Cristián Jarry T., Javier Vela U., Sofia Abedrapo L., Maria Elena Vial B., Caterina Contreras B, Martin Inzunza A., Julián Varas C.</w:t>
      </w:r>
      <w:r w:rsidRPr="00495D89">
        <w:rPr>
          <w:lang w:val="es-CL"/>
        </w:rPr>
        <w:br/>
      </w:r>
      <w:r w:rsidRPr="00495D89">
        <w:rPr>
          <w:lang w:val="es-CL"/>
        </w:rPr>
        <w:lastRenderedPageBreak/>
        <w:t>Centro de Simulación y Cirugía Experimental UC. Facultad de Medicina, Pontificia Universidad Católica de Chile.</w:t>
      </w:r>
    </w:p>
    <w:p w14:paraId="6F093F06" w14:textId="77777777" w:rsidR="009F6462" w:rsidRPr="00495D89" w:rsidRDefault="00000000">
      <w:pPr>
        <w:rPr>
          <w:lang w:val="es-CL"/>
        </w:rPr>
      </w:pPr>
      <w:r w:rsidRPr="00495D89">
        <w:rPr>
          <w:lang w:val="es-CL"/>
        </w:rPr>
        <w:t>120. RELACIÓN ENTRE CARGA MENTAL EVALUADA CON NASA-TLX Y EL DESEMPEÑO EN UN EXAMEN DE COMPETENCIAS QUIRÚRGICAS</w:t>
      </w:r>
      <w:r w:rsidRPr="00495D89">
        <w:rPr>
          <w:lang w:val="es-CL"/>
        </w:rPr>
        <w:br/>
        <w:t xml:space="preserve">María Elena Vial B., Rafael Selman A., Sofía Abedrapo L., Michelle </w:t>
      </w:r>
      <w:proofErr w:type="spellStart"/>
      <w:r w:rsidRPr="00495D89">
        <w:rPr>
          <w:lang w:val="es-CL"/>
        </w:rPr>
        <w:t>Grauner</w:t>
      </w:r>
      <w:proofErr w:type="spellEnd"/>
      <w:r w:rsidRPr="00495D89">
        <w:rPr>
          <w:lang w:val="es-CL"/>
        </w:rPr>
        <w:t xml:space="preserve"> P., Diego Sanhueza R., Cristián Jarry T., Julián Varas C</w:t>
      </w:r>
      <w:r w:rsidRPr="00495D89">
        <w:rPr>
          <w:lang w:val="es-CL"/>
        </w:rPr>
        <w:br/>
        <w:t>Centro de Simulación y Cirugía Experimental UC, Facultad de Medicina, Pontificia Universidad Católica de Chile</w:t>
      </w:r>
    </w:p>
    <w:p w14:paraId="50C3BCDE" w14:textId="77777777" w:rsidR="009F6462" w:rsidRPr="00495D89" w:rsidRDefault="00000000">
      <w:pPr>
        <w:rPr>
          <w:lang w:val="es-CL"/>
        </w:rPr>
      </w:pPr>
      <w:r w:rsidRPr="00495D89">
        <w:rPr>
          <w:lang w:val="es-CL"/>
        </w:rPr>
        <w:t>121. CERTIFICACIÓN DE COMPETENCIAS MEDIANTE MICRO-CREDENCIALES DIGITALES PARA ESTUDIANTES DE PREGRADO</w:t>
      </w:r>
      <w:r w:rsidRPr="00495D89">
        <w:rPr>
          <w:lang w:val="es-CL"/>
        </w:rPr>
        <w:br/>
        <w:t xml:space="preserve">Sofía Abedrapo L., Úrsula Figueroa F., Diego Sanhueza R., María Elena Vial B., Cristián Jarry T., Julián Varas C., Matt Van </w:t>
      </w:r>
      <w:proofErr w:type="spellStart"/>
      <w:r w:rsidRPr="00495D89">
        <w:rPr>
          <w:lang w:val="es-CL"/>
        </w:rPr>
        <w:t>Leeuwen</w:t>
      </w:r>
      <w:proofErr w:type="spellEnd"/>
      <w:r w:rsidRPr="00495D89">
        <w:rPr>
          <w:lang w:val="es-CL"/>
        </w:rPr>
        <w:t xml:space="preserve">, Michelle </w:t>
      </w:r>
      <w:proofErr w:type="spellStart"/>
      <w:r w:rsidRPr="00495D89">
        <w:rPr>
          <w:lang w:val="es-CL"/>
        </w:rPr>
        <w:t>Grunauer</w:t>
      </w:r>
      <w:proofErr w:type="spellEnd"/>
      <w:r w:rsidRPr="00495D89">
        <w:rPr>
          <w:lang w:val="es-CL"/>
        </w:rPr>
        <w:t xml:space="preserve"> P.</w:t>
      </w:r>
      <w:r w:rsidRPr="00495D89">
        <w:rPr>
          <w:lang w:val="es-CL"/>
        </w:rPr>
        <w:br/>
        <w:t>Centro de Simulación y Cirugía Experimental UC, Facultad de Medicina, Pontificia Universidad Católica de Chile</w:t>
      </w:r>
    </w:p>
    <w:p w14:paraId="00317BE0" w14:textId="77777777" w:rsidR="009F6462" w:rsidRPr="00495D89" w:rsidRDefault="00000000">
      <w:pPr>
        <w:pStyle w:val="Ttulo1"/>
        <w:rPr>
          <w:lang w:val="es-CL"/>
        </w:rPr>
      </w:pPr>
      <w:r w:rsidRPr="00495D89">
        <w:rPr>
          <w:lang w:val="es-CL"/>
        </w:rPr>
        <w:t>14. Trauma</w:t>
      </w:r>
    </w:p>
    <w:p w14:paraId="0569F115" w14:textId="2E813F44" w:rsidR="009F6462" w:rsidRPr="00495D89" w:rsidRDefault="00495D89">
      <w:pPr>
        <w:rPr>
          <w:lang w:val="es-CL"/>
        </w:rPr>
      </w:pPr>
      <w:r w:rsidRPr="00495D89">
        <w:rPr>
          <w:highlight w:val="green"/>
          <w:lang w:val="es-CL"/>
        </w:rPr>
        <w:t xml:space="preserve">Comentadores </w:t>
      </w:r>
    </w:p>
    <w:p w14:paraId="4C5268A7" w14:textId="77777777" w:rsidR="009F6462" w:rsidRPr="00460E36" w:rsidRDefault="00000000">
      <w:pPr>
        <w:rPr>
          <w:lang w:val="es-CL"/>
        </w:rPr>
      </w:pPr>
      <w:r w:rsidRPr="00460E36">
        <w:rPr>
          <w:lang w:val="es-CL"/>
        </w:rPr>
        <w:t>122. TRAUMA CERVICAL PENETRANTE EN POBLACIÓN CIVIL: EXPERIENCIA EN UN HOSPITAL PÚBLICO DOCENTE EN CHILE ENTRE 2019-2024.</w:t>
      </w:r>
      <w:r w:rsidRPr="00460E36">
        <w:rPr>
          <w:lang w:val="es-CL"/>
        </w:rPr>
        <w:br/>
        <w:t xml:space="preserve"> Galo Cárdenas S1, María José Martínez S.2, Vesna </w:t>
      </w:r>
      <w:proofErr w:type="spellStart"/>
      <w:r w:rsidRPr="00460E36">
        <w:rPr>
          <w:lang w:val="es-CL"/>
        </w:rPr>
        <w:t>Pletikosic</w:t>
      </w:r>
      <w:proofErr w:type="spellEnd"/>
      <w:r w:rsidRPr="00460E36">
        <w:rPr>
          <w:lang w:val="es-CL"/>
        </w:rPr>
        <w:t xml:space="preserve"> B2. Antonia Barbosa P.3, Jacinta </w:t>
      </w:r>
      <w:proofErr w:type="spellStart"/>
      <w:r w:rsidRPr="00460E36">
        <w:rPr>
          <w:lang w:val="es-CL"/>
        </w:rPr>
        <w:t>Barreau</w:t>
      </w:r>
      <w:proofErr w:type="spellEnd"/>
      <w:r w:rsidRPr="00460E36">
        <w:rPr>
          <w:lang w:val="es-CL"/>
        </w:rPr>
        <w:t xml:space="preserve"> D.3, Paz </w:t>
      </w:r>
      <w:proofErr w:type="spellStart"/>
      <w:r w:rsidRPr="00460E36">
        <w:rPr>
          <w:lang w:val="es-CL"/>
        </w:rPr>
        <w:t>Etcheberrigaray</w:t>
      </w:r>
      <w:proofErr w:type="spellEnd"/>
      <w:r w:rsidRPr="00460E36">
        <w:rPr>
          <w:lang w:val="es-CL"/>
        </w:rPr>
        <w:t xml:space="preserve"> P.3, Gustavo Vial O. 4</w:t>
      </w:r>
      <w:r w:rsidRPr="00460E36">
        <w:rPr>
          <w:lang w:val="es-CL"/>
        </w:rPr>
        <w:br/>
        <w:t>1 Equipo Cirugía Torácica, Hospital Padre Alberto Hurtado. 2 Residente Cirugía General, Clínica Alemana Santiago - Universidad del Desarrollo. 3 Interno Medicina Universidad del Desarrollo - Clínica Alemana de Santiago. 4 Equipo Cirugía Cabeza y Cuello, Hospital Padre Alberto Hurtado</w:t>
      </w:r>
    </w:p>
    <w:p w14:paraId="1085B575" w14:textId="77777777" w:rsidR="009F6462" w:rsidRPr="00460E36" w:rsidRDefault="00000000">
      <w:pPr>
        <w:rPr>
          <w:lang w:val="es-CL"/>
        </w:rPr>
      </w:pPr>
      <w:r w:rsidRPr="00460E36">
        <w:rPr>
          <w:lang w:val="es-CL"/>
        </w:rPr>
        <w:t>123. QUEMADURAS QUÍMICAS: EXPERIENCIA DE 10 AÑOS EN UN HOSPITAL DE ALTA MINERÍA 2009-2019. CALAMA – CHILE 2024</w:t>
      </w:r>
      <w:r w:rsidRPr="00460E36">
        <w:rPr>
          <w:lang w:val="es-CL"/>
        </w:rPr>
        <w:br/>
        <w:t>Alejandro Torres A.,  Rolando Marín C., Cecilia Ledezma E.</w:t>
      </w:r>
      <w:r w:rsidRPr="00460E36">
        <w:rPr>
          <w:lang w:val="es-CL"/>
        </w:rPr>
        <w:br/>
        <w:t>Hospital del Cobre</w:t>
      </w:r>
    </w:p>
    <w:p w14:paraId="748F1494" w14:textId="77777777" w:rsidR="009F6462" w:rsidRPr="00495D89" w:rsidRDefault="00000000">
      <w:pPr>
        <w:rPr>
          <w:lang w:val="es-CL"/>
        </w:rPr>
      </w:pPr>
      <w:r w:rsidRPr="00460E36">
        <w:rPr>
          <w:lang w:val="es-CL"/>
        </w:rPr>
        <w:t xml:space="preserve">124. TRANSFUSIÓN MASIVA V/S ULTRAMASIVA. CARACTERÍSTICAS CLÍNICAS Y RESULTADOS EN PACIENTES SHOCK HEMORRÁGICO TRAUMÁTICO. </w:t>
      </w:r>
      <w:r w:rsidRPr="00460E36">
        <w:rPr>
          <w:lang w:val="es-CL"/>
        </w:rPr>
        <w:br/>
        <w:t xml:space="preserve">Jhonatan Ortega R, Paula D. Loaiza M, Juan P. Ramos P, Analía Zinco A, Pablo R. Ottolino L </w:t>
      </w:r>
      <w:r w:rsidRPr="00460E36">
        <w:rPr>
          <w:lang w:val="es-CL"/>
        </w:rPr>
        <w:br/>
        <w:t>Hospital Dr Sotero del Rio</w:t>
      </w:r>
    </w:p>
    <w:p w14:paraId="3015721E" w14:textId="77777777" w:rsidR="009F6462" w:rsidRPr="00495D89" w:rsidRDefault="00000000">
      <w:pPr>
        <w:pStyle w:val="Ttulo1"/>
        <w:rPr>
          <w:lang w:val="es-CL"/>
        </w:rPr>
      </w:pPr>
      <w:r w:rsidRPr="00495D89">
        <w:rPr>
          <w:lang w:val="es-CL"/>
        </w:rPr>
        <w:t>15. Tórax</w:t>
      </w:r>
    </w:p>
    <w:p w14:paraId="41C7C895" w14:textId="491FF709" w:rsidR="009F6462" w:rsidRPr="00495D89" w:rsidRDefault="00495D89">
      <w:pPr>
        <w:rPr>
          <w:lang w:val="es-CL"/>
        </w:rPr>
      </w:pPr>
      <w:r w:rsidRPr="00495D89">
        <w:rPr>
          <w:highlight w:val="green"/>
          <w:lang w:val="es-CL"/>
        </w:rPr>
        <w:t xml:space="preserve">Comentadores </w:t>
      </w:r>
    </w:p>
    <w:p w14:paraId="2866D43F" w14:textId="77777777" w:rsidR="009F6462" w:rsidRPr="00495D89" w:rsidRDefault="00000000">
      <w:pPr>
        <w:rPr>
          <w:lang w:val="es-CL"/>
        </w:rPr>
      </w:pPr>
      <w:r w:rsidRPr="00495D89">
        <w:rPr>
          <w:lang w:val="es-CL"/>
        </w:rPr>
        <w:lastRenderedPageBreak/>
        <w:t>125. ANÁLISIS COMPARATIVO DEL LAVADO TORÁCICO VS USO DE PLEUROSTOMÍA, EN LA RECUPERACIÓN DE PACIENTES CON HEMOTÓRAX TRAUMÁTICO.</w:t>
      </w:r>
      <w:r w:rsidRPr="00495D89">
        <w:rPr>
          <w:lang w:val="es-CL"/>
        </w:rPr>
        <w:br/>
        <w:t>Jorge Arche Prats, Hugo Alvarez Martinez, Sergio Aranda Gancedo, Angel Gonzalez Lopez, Carlos Diaz Alcocer, Gely Andrea Muñoz Bannura, Carol Escalona Bustamante,  Vicente Antonio Fernández Rodríguez, Francisco San Miguel, Patricio Rodriguez Duque.</w:t>
      </w:r>
      <w:r w:rsidRPr="00495D89">
        <w:rPr>
          <w:lang w:val="es-CL"/>
        </w:rPr>
        <w:br/>
        <w:t xml:space="preserve">Hospital El Pino, Mutual de Seguridad, </w:t>
      </w:r>
      <w:proofErr w:type="spellStart"/>
      <w:r w:rsidRPr="00495D89">
        <w:rPr>
          <w:lang w:val="es-CL"/>
        </w:rPr>
        <w:t>Clinica</w:t>
      </w:r>
      <w:proofErr w:type="spellEnd"/>
      <w:r w:rsidRPr="00495D89">
        <w:rPr>
          <w:lang w:val="es-CL"/>
        </w:rPr>
        <w:t xml:space="preserve"> INDISA.</w:t>
      </w:r>
    </w:p>
    <w:p w14:paraId="0BE93FBE" w14:textId="77777777" w:rsidR="009F6462" w:rsidRPr="00495D89" w:rsidRDefault="00000000">
      <w:pPr>
        <w:rPr>
          <w:lang w:val="es-CL"/>
        </w:rPr>
      </w:pPr>
      <w:r w:rsidRPr="00495D89">
        <w:rPr>
          <w:lang w:val="es-CL"/>
        </w:rPr>
        <w:t>126. ECOGRAFÍA EPI-AÓRTICA COMO RUTINA PARA ELECCIÓN DEL SITIO DE CANULACIÓN AÓRTICA EN CIRUGÍA CARDÍACA.</w:t>
      </w:r>
      <w:r w:rsidRPr="00495D89">
        <w:rPr>
          <w:lang w:val="es-CL"/>
        </w:rPr>
        <w:br/>
        <w:t>Belén Tapia D., Manuel Quiroz F., Víctor de la Torre C.</w:t>
      </w:r>
      <w:r w:rsidRPr="00495D89">
        <w:rPr>
          <w:lang w:val="es-CL"/>
        </w:rPr>
        <w:br/>
        <w:t>Hospital Regional de Antofagasta</w:t>
      </w:r>
    </w:p>
    <w:p w14:paraId="0E3F211C" w14:textId="77777777" w:rsidR="009F6462" w:rsidRPr="00495D89" w:rsidRDefault="00000000">
      <w:pPr>
        <w:rPr>
          <w:lang w:val="es-CL"/>
        </w:rPr>
      </w:pPr>
      <w:r w:rsidRPr="00495D89">
        <w:rPr>
          <w:lang w:val="es-CL"/>
        </w:rPr>
        <w:t>127. ¿SON NECESARIAS LAS PLEUROSTOMÍAS EN RESECCIONES PULMONARES? ANÁLISIS DE SEGURIDAD Y EFECTIVIDAD EN AUSENCIA DE DRENAJES PLEURALES.</w:t>
      </w:r>
      <w:r w:rsidRPr="00495D89">
        <w:rPr>
          <w:lang w:val="es-CL"/>
        </w:rPr>
        <w:br/>
        <w:t>Heriberto Mancilla C, Sebastian Uribe V, Nicolas Berrios C, Raul Berrios S, Gerardo Mordojovich R.</w:t>
      </w:r>
      <w:r w:rsidRPr="00495D89">
        <w:rPr>
          <w:lang w:val="es-CL"/>
        </w:rPr>
        <w:br/>
        <w:t>Hospital Clínico Fuerza Aérea de Chile</w:t>
      </w:r>
    </w:p>
    <w:p w14:paraId="26E5F4C8" w14:textId="77777777" w:rsidR="009F6462" w:rsidRPr="00495D89" w:rsidRDefault="00000000">
      <w:pPr>
        <w:rPr>
          <w:lang w:val="es-CL"/>
        </w:rPr>
      </w:pPr>
      <w:r w:rsidRPr="00495D89">
        <w:rPr>
          <w:lang w:val="es-CL"/>
        </w:rPr>
        <w:t>128. IMPACTO DE LA REHABILITACIÓN PULMONAR EN PACIENTES SOMETIDOS A NEUMONECTOMÍA EN EL HOSPITAL SAN JUAN DE DIOS: UN ANÁLISIS COMPARATIVO DE PARÁMETROS CLÍNICOS Y FUNCIONALES</w:t>
      </w:r>
      <w:r w:rsidRPr="00495D89">
        <w:rPr>
          <w:lang w:val="es-CL"/>
        </w:rPr>
        <w:br/>
        <w:t xml:space="preserve">María José Vicuña Q, Rubén Valenzuela M, Pablo Pérez C., Hugo Álvarez M., Diego Paredes C., Micaela Azarola </w:t>
      </w:r>
      <w:r w:rsidRPr="00495D89">
        <w:rPr>
          <w:lang w:val="es-CL"/>
        </w:rPr>
        <w:br/>
        <w:t>Hospital San Juan de Dios</w:t>
      </w:r>
    </w:p>
    <w:p w14:paraId="5EEC6CAE" w14:textId="77777777" w:rsidR="009F6462" w:rsidRPr="00495D89" w:rsidRDefault="00000000">
      <w:pPr>
        <w:rPr>
          <w:lang w:val="es-CL"/>
        </w:rPr>
      </w:pPr>
      <w:r w:rsidRPr="00495D89">
        <w:rPr>
          <w:lang w:val="es-CL"/>
        </w:rPr>
        <w:t>129. EFICACIA Y SEGURIDAD DE LA FIBRINÓLISIS INTRAPLEURAL CON ALTEPLASE Y ESTREPTOQUINASA EN DERRAMES PLEURALES COMPLICADOS (2018-2024)</w:t>
      </w:r>
      <w:r w:rsidRPr="00495D89">
        <w:rPr>
          <w:lang w:val="es-CL"/>
        </w:rPr>
        <w:br/>
        <w:t>Diego Paredes G, Franco Galvez C, Pablo Pérez C, Hugo Alvarez M, Micaela Azarola, Maria José Vicuña Q, Rubén Valenzuela M.</w:t>
      </w:r>
      <w:r w:rsidRPr="00495D89">
        <w:rPr>
          <w:lang w:val="es-CL"/>
        </w:rPr>
        <w:br/>
        <w:t>Hospital San Juan de Dios</w:t>
      </w:r>
    </w:p>
    <w:p w14:paraId="2F1228C0" w14:textId="77777777" w:rsidR="009F6462" w:rsidRPr="00495D89" w:rsidRDefault="00000000">
      <w:pPr>
        <w:rPr>
          <w:lang w:val="es-CL"/>
        </w:rPr>
      </w:pPr>
      <w:r w:rsidRPr="00495D89">
        <w:rPr>
          <w:lang w:val="es-CL"/>
        </w:rPr>
        <w:t xml:space="preserve">130. RESECCIÓN DE TUMORES NEUROGÉNICOS INTRATORÁCICOS DE UBICACIÓN COMPLEJA MEDIANTE CIRUGÍA TORÁCICA ASISTIDA POR ROBOT. </w:t>
      </w:r>
      <w:r w:rsidRPr="00495D89">
        <w:rPr>
          <w:lang w:val="es-CL"/>
        </w:rPr>
        <w:br/>
        <w:t xml:space="preserve">Javier Vega S, Gretchen Günther A, Javier Lagos R, Antonia González C, Tomás Garrido M, Matías Gutierrez F, David Lazo P, </w:t>
      </w:r>
      <w:proofErr w:type="spellStart"/>
      <w:r w:rsidRPr="00495D89">
        <w:rPr>
          <w:lang w:val="es-CL"/>
        </w:rPr>
        <w:t>Huascar</w:t>
      </w:r>
      <w:proofErr w:type="spellEnd"/>
      <w:r w:rsidRPr="00495D89">
        <w:rPr>
          <w:lang w:val="es-CL"/>
        </w:rPr>
        <w:t xml:space="preserve"> Rodríguez G, Alejandro Ferreira C, Felipe Undurraga M.</w:t>
      </w:r>
      <w:r w:rsidRPr="00495D89">
        <w:rPr>
          <w:lang w:val="es-CL"/>
        </w:rPr>
        <w:br/>
        <w:t>Hospital Clínico San Borja Arriarán.</w:t>
      </w:r>
    </w:p>
    <w:p w14:paraId="66B229E9" w14:textId="77777777" w:rsidR="009F6462" w:rsidRPr="00495D89" w:rsidRDefault="00000000">
      <w:pPr>
        <w:rPr>
          <w:lang w:val="es-CL"/>
        </w:rPr>
      </w:pPr>
      <w:r w:rsidRPr="00495D89">
        <w:rPr>
          <w:lang w:val="es-CL"/>
        </w:rPr>
        <w:t xml:space="preserve">131. CIRUGÍA TORÁCICA ASISTIDA POR ROBOT (RATS): RESULTADOS A UN AÑO DE INICIADO EL PROGRAMA EN EL HOSPITAL CLÍNICO SAN BORJA ARRIARÁN. </w:t>
      </w:r>
      <w:r w:rsidRPr="00495D89">
        <w:rPr>
          <w:lang w:val="es-CL"/>
        </w:rPr>
        <w:br/>
      </w:r>
      <w:proofErr w:type="spellStart"/>
      <w:r w:rsidRPr="00495D89">
        <w:rPr>
          <w:lang w:val="es-CL"/>
        </w:rPr>
        <w:t>Huascar</w:t>
      </w:r>
      <w:proofErr w:type="spellEnd"/>
      <w:r w:rsidRPr="00495D89">
        <w:rPr>
          <w:lang w:val="es-CL"/>
        </w:rPr>
        <w:t xml:space="preserve"> Rodríguez G, Alejandro Ferreira C, Javier Vega S, David Lazo P, Gretchen Günther A, Antonia González C, Tomás Garrido M, Matías Gutiérrez F, Javier Lagos R, Pedro F Undurraga M.</w:t>
      </w:r>
      <w:r w:rsidRPr="00495D89">
        <w:rPr>
          <w:lang w:val="es-CL"/>
        </w:rPr>
        <w:br/>
        <w:t>Hospital Clínico San Borja Arriarán</w:t>
      </w:r>
    </w:p>
    <w:p w14:paraId="5BFEB984" w14:textId="77777777" w:rsidR="009F6462" w:rsidRPr="00495D89" w:rsidRDefault="00000000">
      <w:pPr>
        <w:rPr>
          <w:lang w:val="es-CL"/>
        </w:rPr>
      </w:pPr>
      <w:r w:rsidRPr="00495D89">
        <w:rPr>
          <w:lang w:val="es-CL"/>
        </w:rPr>
        <w:lastRenderedPageBreak/>
        <w:t xml:space="preserve">132. DESARROLLO DE PROGRAMA DE EBUS-TBNA EN EL SERVICIO DE CIRUGÍA TORÁCICA DE UN CENTRO HOSPITALARIO PÚBLICO DOCENTE. RESULTADOS A 1 AÑO. </w:t>
      </w:r>
      <w:r w:rsidRPr="00495D89">
        <w:rPr>
          <w:lang w:val="es-CL"/>
        </w:rPr>
        <w:br/>
        <w:t xml:space="preserve">Pedro F. Undurraga M., </w:t>
      </w:r>
      <w:proofErr w:type="spellStart"/>
      <w:r w:rsidRPr="00495D89">
        <w:rPr>
          <w:lang w:val="es-CL"/>
        </w:rPr>
        <w:t>Huascar</w:t>
      </w:r>
      <w:proofErr w:type="spellEnd"/>
      <w:r w:rsidRPr="00495D89">
        <w:rPr>
          <w:lang w:val="es-CL"/>
        </w:rPr>
        <w:t xml:space="preserve"> Rodríguez G, J Marin A., </w:t>
      </w:r>
      <w:proofErr w:type="spellStart"/>
      <w:r w:rsidRPr="00495D89">
        <w:rPr>
          <w:lang w:val="es-CL"/>
        </w:rPr>
        <w:t>Cristoph</w:t>
      </w:r>
      <w:proofErr w:type="spellEnd"/>
      <w:r w:rsidRPr="00495D89">
        <w:rPr>
          <w:lang w:val="es-CL"/>
        </w:rPr>
        <w:t xml:space="preserve"> </w:t>
      </w:r>
      <w:proofErr w:type="spellStart"/>
      <w:r w:rsidRPr="00495D89">
        <w:rPr>
          <w:lang w:val="es-CL"/>
        </w:rPr>
        <w:t>Scheel</w:t>
      </w:r>
      <w:proofErr w:type="spellEnd"/>
      <w:r w:rsidRPr="00495D89">
        <w:rPr>
          <w:lang w:val="es-CL"/>
        </w:rPr>
        <w:t xml:space="preserve"> B., Alejandro Ferreira C., Javier Vega S., , Matías Gutiérrez F., Barbara Rodriguez G., Silvana Gatta </w:t>
      </w:r>
      <w:proofErr w:type="spellStart"/>
      <w:r w:rsidRPr="00495D89">
        <w:rPr>
          <w:lang w:val="es-CL"/>
        </w:rPr>
        <w:t>C.,David</w:t>
      </w:r>
      <w:proofErr w:type="spellEnd"/>
      <w:r w:rsidRPr="00495D89">
        <w:rPr>
          <w:lang w:val="es-CL"/>
        </w:rPr>
        <w:t xml:space="preserve"> Lazo P</w:t>
      </w:r>
      <w:r w:rsidRPr="00495D89">
        <w:rPr>
          <w:lang w:val="es-CL"/>
        </w:rPr>
        <w:br/>
        <w:t>Hospital Clínico San Borja Arriarán</w:t>
      </w:r>
    </w:p>
    <w:p w14:paraId="561FF00B" w14:textId="77777777" w:rsidR="009F6462" w:rsidRPr="00495D89" w:rsidRDefault="00000000">
      <w:pPr>
        <w:rPr>
          <w:lang w:val="es-CL"/>
        </w:rPr>
      </w:pPr>
      <w:r w:rsidRPr="00495D89">
        <w:rPr>
          <w:lang w:val="es-CL"/>
        </w:rPr>
        <w:t>133. NEOADYUVANCIA EN CÁNCER DE PULMÓN Y TERAPIAS TARGET, EXPERIENCIA RECIENTE DE INSTITUTO NACIONAL DE TÓRAX</w:t>
      </w:r>
      <w:r w:rsidRPr="00495D89">
        <w:rPr>
          <w:lang w:val="es-CL"/>
        </w:rPr>
        <w:br/>
        <w:t>Belén Pedraza J, Matías Osorio R, Ana Velásquez A, Barbara González E, Diego Barros C, María Saavedra V, Cristina Fernández F, Jaime Fernández R, Jacqueline López R, Virginia Linacre S.</w:t>
      </w:r>
      <w:r w:rsidRPr="00495D89">
        <w:rPr>
          <w:lang w:val="es-CL"/>
        </w:rPr>
        <w:br/>
        <w:t>Instituto Nacional del Tórax</w:t>
      </w:r>
    </w:p>
    <w:p w14:paraId="2248AFD6" w14:textId="77777777" w:rsidR="009F6462" w:rsidRPr="00495D89" w:rsidRDefault="00000000">
      <w:pPr>
        <w:rPr>
          <w:lang w:val="es-CL"/>
        </w:rPr>
      </w:pPr>
      <w:r w:rsidRPr="00495D89">
        <w:rPr>
          <w:lang w:val="es-CL"/>
        </w:rPr>
        <w:t>134. EXPERIENCIA EN LOBECTOMÍAS PULMONARES EN EL HOSPITAL REGIONAL DE ANTOFAGASTA DURANTE 2014 - 2024.</w:t>
      </w:r>
      <w:r w:rsidRPr="00495D89">
        <w:rPr>
          <w:lang w:val="es-CL"/>
        </w:rPr>
        <w:br/>
        <w:t>Paulo Pereira B., Belén Tapia D., Antonia Gómez R., Pablo Velásquez M., Augusto Siccha V., Nelson Noriega S., y Miguel Castellanos H.</w:t>
      </w:r>
      <w:r w:rsidRPr="00495D89">
        <w:rPr>
          <w:lang w:val="es-CL"/>
        </w:rPr>
        <w:br/>
        <w:t>Hospital Regional de Antofagasta</w:t>
      </w:r>
    </w:p>
    <w:p w14:paraId="598E766A" w14:textId="77777777" w:rsidR="009F6462" w:rsidRPr="00495D89" w:rsidRDefault="00000000">
      <w:pPr>
        <w:rPr>
          <w:lang w:val="es-CL"/>
        </w:rPr>
      </w:pPr>
      <w:r w:rsidRPr="00495D89">
        <w:rPr>
          <w:lang w:val="es-CL"/>
        </w:rPr>
        <w:t>135. TRAUMA TORACICO PENETRANTE QUE REQUIRIÓ MANEJO QUIRÚRGICO, EXPERIENCIA DE 5 AÑOS EN EL HOSPITAL REGIONAL DE PUERTO MONTT.</w:t>
      </w:r>
      <w:r w:rsidRPr="00495D89">
        <w:rPr>
          <w:lang w:val="es-CL"/>
        </w:rPr>
        <w:br/>
        <w:t xml:space="preserve">Alessio Espinoza M.1, Ivan Alvarado G. 2, Verónica Vidal M.1, John </w:t>
      </w:r>
      <w:proofErr w:type="spellStart"/>
      <w:r w:rsidRPr="00495D89">
        <w:rPr>
          <w:lang w:val="es-CL"/>
        </w:rPr>
        <w:t>Bittner</w:t>
      </w:r>
      <w:proofErr w:type="spellEnd"/>
      <w:r w:rsidRPr="00495D89">
        <w:rPr>
          <w:lang w:val="es-CL"/>
        </w:rPr>
        <w:t xml:space="preserve"> S.3, Carlos Figueroa R.4</w:t>
      </w:r>
      <w:r w:rsidRPr="00495D89">
        <w:rPr>
          <w:lang w:val="es-CL"/>
        </w:rPr>
        <w:br/>
        <w:t>(1)Residente Cirugía General. Hospital Puerto Montt. Universidad San Sebastián Sede Patagonia. (2)Cirujano General. Servicio de Urgencia. Hospital Puerto Montt. (3)Interno Medicina. Universidad San Sebastián Sede Patagonia. (4) Cirujano Torácico. Servicio de Cirugía, Hospital Puerto Montt</w:t>
      </w:r>
    </w:p>
    <w:p w14:paraId="496199E6" w14:textId="77777777" w:rsidR="009F6462" w:rsidRPr="00495D89" w:rsidRDefault="00000000">
      <w:pPr>
        <w:rPr>
          <w:lang w:val="es-CL"/>
        </w:rPr>
      </w:pPr>
      <w:r w:rsidRPr="00495D89">
        <w:rPr>
          <w:lang w:val="es-CL"/>
        </w:rPr>
        <w:t>136. TUMORES MEDIASTINALES EN CENTRO ONCOLOGICO DE SANTIAGO</w:t>
      </w:r>
      <w:r w:rsidRPr="00495D89">
        <w:rPr>
          <w:lang w:val="es-CL"/>
        </w:rPr>
        <w:br/>
        <w:t>Juan Cheyre F.; Felipe Bannura Y.; Jorge Salguero A.; Valentina Valenzuela R.; Andrés Stevenson S.; Dina Estay M.</w:t>
      </w:r>
      <w:r w:rsidRPr="00495D89">
        <w:rPr>
          <w:lang w:val="es-CL"/>
        </w:rPr>
        <w:br/>
        <w:t>Fundación Arturo López Perez</w:t>
      </w:r>
    </w:p>
    <w:p w14:paraId="4059DAC8" w14:textId="77777777" w:rsidR="009F6462" w:rsidRPr="00495D89" w:rsidRDefault="00000000">
      <w:pPr>
        <w:pStyle w:val="Ttulo1"/>
        <w:rPr>
          <w:lang w:val="es-CL"/>
        </w:rPr>
      </w:pPr>
      <w:r w:rsidRPr="00495D89">
        <w:rPr>
          <w:lang w:val="es-CL"/>
        </w:rPr>
        <w:t>16. Vascular</w:t>
      </w:r>
    </w:p>
    <w:p w14:paraId="522AF668" w14:textId="59841FB8" w:rsidR="009F6462" w:rsidRPr="00495D89" w:rsidRDefault="00495D89">
      <w:pPr>
        <w:rPr>
          <w:lang w:val="es-CL"/>
        </w:rPr>
      </w:pPr>
      <w:r w:rsidRPr="00495D89">
        <w:rPr>
          <w:highlight w:val="green"/>
          <w:lang w:val="es-CL"/>
        </w:rPr>
        <w:t xml:space="preserve">Comentadores </w:t>
      </w:r>
    </w:p>
    <w:p w14:paraId="553BE61F" w14:textId="77777777" w:rsidR="009F6462" w:rsidRPr="00495D89" w:rsidRDefault="00000000">
      <w:pPr>
        <w:rPr>
          <w:lang w:val="es-CL"/>
        </w:rPr>
      </w:pPr>
      <w:r w:rsidRPr="00495D89">
        <w:rPr>
          <w:lang w:val="es-CL"/>
        </w:rPr>
        <w:t>137. PRESERVACIÓN HIPOGLÁSTRICA MEDIANTE DISPOSITIVOS RAMIFICADOS ILÍACOS: OPTIMIZANDO LOS RESULTADOS EN EL TRATAMIENTO DE ANEURISMAS ILÍACOS</w:t>
      </w:r>
      <w:r w:rsidRPr="00495D89">
        <w:rPr>
          <w:lang w:val="es-CL"/>
        </w:rPr>
        <w:br/>
        <w:t xml:space="preserve">Manuel Espíndola Silva, Diego Ardiles López, Jeison Peñuela Arredondo, Cristóbal Orellana Gajardo, Gustavo Sepúlveda Monsalve, Mauricio Maureira Leiva,  Albrecht </w:t>
      </w:r>
      <w:proofErr w:type="spellStart"/>
      <w:r w:rsidRPr="00495D89">
        <w:rPr>
          <w:lang w:val="es-CL"/>
        </w:rPr>
        <w:t>Krämer</w:t>
      </w:r>
      <w:proofErr w:type="spellEnd"/>
      <w:r w:rsidRPr="00495D89">
        <w:rPr>
          <w:lang w:val="es-CL"/>
        </w:rPr>
        <w:t xml:space="preserve"> Schumacher, Mª Josefina Egaña Durán,  Jonathan Rivero Armijo, Claudia Oliva González.</w:t>
      </w:r>
      <w:r w:rsidRPr="00495D89">
        <w:rPr>
          <w:lang w:val="es-CL"/>
        </w:rPr>
        <w:br/>
        <w:t>Hospital DIPRECA, Universidad de Los Andes</w:t>
      </w:r>
    </w:p>
    <w:p w14:paraId="75F81424" w14:textId="77777777" w:rsidR="009F6462" w:rsidRPr="00495D89" w:rsidRDefault="00000000">
      <w:pPr>
        <w:rPr>
          <w:lang w:val="es-CL"/>
        </w:rPr>
      </w:pPr>
      <w:r w:rsidRPr="00495D89">
        <w:rPr>
          <w:lang w:val="es-CL"/>
        </w:rPr>
        <w:lastRenderedPageBreak/>
        <w:t>138. OCLUSIÓN AÓRTICA AGUDA: EXPERIENCIA DE 44 AÑOS EN UN ÚNICO CENTRO</w:t>
      </w:r>
      <w:r w:rsidRPr="00495D89">
        <w:rPr>
          <w:lang w:val="es-CL"/>
        </w:rPr>
        <w:br/>
        <w:t>Benjamín Ortiz F, Francisco Valdés E, José Francisco Vargas S, Leopoldo Mariné M, Michel Bergoeing R</w:t>
      </w:r>
      <w:r w:rsidRPr="00495D89">
        <w:rPr>
          <w:lang w:val="es-CL"/>
        </w:rPr>
        <w:br/>
        <w:t>Pontificia Universidad Católica de Chile</w:t>
      </w:r>
    </w:p>
    <w:p w14:paraId="4929A3F6" w14:textId="77777777" w:rsidR="009F6462" w:rsidRPr="00495D89" w:rsidRDefault="00000000">
      <w:pPr>
        <w:rPr>
          <w:lang w:val="es-CL"/>
        </w:rPr>
      </w:pPr>
      <w:r w:rsidRPr="00495D89">
        <w:rPr>
          <w:lang w:val="es-CL"/>
        </w:rPr>
        <w:t>139. ADAPTACIÓN TRANSCULTURAL DEL CUESTIONARIO ABERDEEN PARA VENAS VARICOSAS EN POBLACIÓN CHILENA</w:t>
      </w:r>
      <w:r w:rsidRPr="00495D89">
        <w:rPr>
          <w:lang w:val="es-CL"/>
        </w:rPr>
        <w:br/>
        <w:t>Benjamín Ortiz F, Francisco Valdés E, José Francisco Vargas S, Leopoldo Mariné M, Michel Bergoeing R</w:t>
      </w:r>
      <w:r w:rsidRPr="00495D89">
        <w:rPr>
          <w:lang w:val="es-CL"/>
        </w:rPr>
        <w:br/>
        <w:t>Pontificia Universidad Católica de Chile</w:t>
      </w:r>
    </w:p>
    <w:p w14:paraId="5D83EA02" w14:textId="77777777" w:rsidR="009F6462" w:rsidRPr="00495D89" w:rsidRDefault="00000000">
      <w:pPr>
        <w:rPr>
          <w:lang w:val="es-CL"/>
        </w:rPr>
      </w:pPr>
      <w:r w:rsidRPr="00495D89">
        <w:rPr>
          <w:lang w:val="es-CL"/>
        </w:rPr>
        <w:t xml:space="preserve">140. DISPOSITIVOS BIFURCADOS ILÍACOS: RESULTADOS A MEDIANO PLAZO. </w:t>
      </w:r>
      <w:r w:rsidRPr="00495D89">
        <w:rPr>
          <w:lang w:val="es-CL"/>
        </w:rPr>
        <w:br/>
        <w:t xml:space="preserve">Carlos Luis Torrealba M, Ricardo Felipe Gallardo O, Cristobal Alejandro Orellana G, Carolina Andrea Bonomo M, Joaquin Humberto Torres R. </w:t>
      </w:r>
      <w:r w:rsidRPr="00495D89">
        <w:rPr>
          <w:lang w:val="es-CL"/>
        </w:rPr>
        <w:br/>
        <w:t xml:space="preserve">Hospital Clínico Metropolitano de la Florida Dra. </w:t>
      </w:r>
      <w:proofErr w:type="spellStart"/>
      <w:r w:rsidRPr="00495D89">
        <w:rPr>
          <w:lang w:val="es-CL"/>
        </w:rPr>
        <w:t>Eloisa</w:t>
      </w:r>
      <w:proofErr w:type="spellEnd"/>
      <w:r w:rsidRPr="00495D89">
        <w:rPr>
          <w:lang w:val="es-CL"/>
        </w:rPr>
        <w:t xml:space="preserve"> Díaz Insunza</w:t>
      </w:r>
    </w:p>
    <w:p w14:paraId="28B5402B" w14:textId="77777777" w:rsidR="009F6462" w:rsidRPr="00495D89" w:rsidRDefault="00000000">
      <w:pPr>
        <w:rPr>
          <w:lang w:val="es-CL"/>
        </w:rPr>
      </w:pPr>
      <w:r w:rsidRPr="00495D89">
        <w:rPr>
          <w:lang w:val="es-CL"/>
        </w:rPr>
        <w:t xml:space="preserve">141. EXPERIENCIA EN MANEJO DE ULCERA DE PIE DIABÉTICO CON CÉLULAS MADRES AUTÓLOGAS UTILIZANDO IMPRESIÓN 3D. </w:t>
      </w:r>
      <w:r w:rsidRPr="00495D89">
        <w:rPr>
          <w:lang w:val="es-CL"/>
        </w:rPr>
        <w:br/>
        <w:t xml:space="preserve">Sandra Osorio V., Franklin González L., Diego Ardiles L., Luis Ruiz B., Ricardo Bahamondes A., Raúl Muñoz M., Cristóbal Orellana G., Emilio Hernández T., Carolina Martinez C. </w:t>
      </w:r>
      <w:r w:rsidRPr="00495D89">
        <w:rPr>
          <w:lang w:val="es-CL"/>
        </w:rPr>
        <w:br/>
        <w:t>Hospital San José</w:t>
      </w:r>
    </w:p>
    <w:p w14:paraId="4C6B8B9C" w14:textId="77777777" w:rsidR="009F6462" w:rsidRPr="00495D89" w:rsidRDefault="00000000">
      <w:pPr>
        <w:rPr>
          <w:lang w:val="es-CL"/>
        </w:rPr>
      </w:pPr>
      <w:r w:rsidRPr="00495D89">
        <w:rPr>
          <w:lang w:val="es-CL"/>
        </w:rPr>
        <w:t xml:space="preserve">142. USO DE PROSTAGLANDINAS E1 COMO ALTERNATIVA A LA AMPUTACIÓN EN PACIENTES CON ISQUEMIA CRÍTICA NO REVASCULARIZABLE. EXPERIENCIA CLÍNICA DEL HOSPITAL EL SALVADOR EN EL USO DE TERAPIA CON ALPROSTADIL. </w:t>
      </w:r>
      <w:r w:rsidRPr="00495D89">
        <w:rPr>
          <w:lang w:val="es-CL"/>
        </w:rPr>
        <w:br/>
        <w:t>Fernanda Medina P., Rodrigo Julio A, Cristian Salas D.</w:t>
      </w:r>
      <w:r w:rsidRPr="00495D89">
        <w:rPr>
          <w:lang w:val="es-CL"/>
        </w:rPr>
        <w:br/>
        <w:t>HOSPITAL DEL SALVADOR</w:t>
      </w:r>
    </w:p>
    <w:p w14:paraId="54D7BF48" w14:textId="77777777" w:rsidR="009F6462" w:rsidRPr="00495D89" w:rsidRDefault="00000000">
      <w:pPr>
        <w:rPr>
          <w:lang w:val="es-CL"/>
        </w:rPr>
      </w:pPr>
      <w:r w:rsidRPr="00495D89">
        <w:rPr>
          <w:lang w:val="es-CL"/>
        </w:rPr>
        <w:t>143. EXPERIENCIA INICIAL EN EL TRATAMIENTO DE ANEURISMAS COMPLEJOS DE LA AORTA ABDOMINAL CON ENDOPRÓTESIS MODIFICADAS GUIADAS POR IMPRESIÓN 3D.</w:t>
      </w:r>
      <w:r w:rsidRPr="00495D89">
        <w:rPr>
          <w:lang w:val="es-CL"/>
        </w:rPr>
        <w:br/>
        <w:t xml:space="preserve">Manuel Espíndola S., Diego Ardiles L., Jeison Peñuela A., Gustavo Sepúlveda M, Mauricio Maureira L., Albrecht </w:t>
      </w:r>
      <w:proofErr w:type="spellStart"/>
      <w:r w:rsidRPr="00495D89">
        <w:rPr>
          <w:lang w:val="es-CL"/>
        </w:rPr>
        <w:t>Krämer</w:t>
      </w:r>
      <w:proofErr w:type="spellEnd"/>
      <w:r w:rsidRPr="00495D89">
        <w:rPr>
          <w:lang w:val="es-CL"/>
        </w:rPr>
        <w:t xml:space="preserve"> S., Cristóbal Orellana G., Francisca Muñoz C., Emilio Hernández T., Mª Josefina Egaña D., Jonathan Rivero A., Claudia Oliva G.</w:t>
      </w:r>
      <w:r w:rsidRPr="00495D89">
        <w:rPr>
          <w:lang w:val="es-CL"/>
        </w:rPr>
        <w:br/>
        <w:t>Hospital DIPRECA, Universidad de Los Andes</w:t>
      </w:r>
    </w:p>
    <w:p w14:paraId="73D1FE4D" w14:textId="77777777" w:rsidR="009F6462" w:rsidRPr="00495D89" w:rsidRDefault="00000000">
      <w:pPr>
        <w:rPr>
          <w:lang w:val="es-CL"/>
        </w:rPr>
      </w:pPr>
      <w:r w:rsidRPr="00495D89">
        <w:rPr>
          <w:lang w:val="es-CL"/>
        </w:rPr>
        <w:t>144. PRESERVACIÓN HIPOGÁSTRICA MEDIANTE DISPOSITIVOS RAMIFICADOS ILÍACOS: OPTIMIZANDO LOS RESULTADOS EN EL TRATAMIENTO DE ANEURISMAS ILÍACOS</w:t>
      </w:r>
      <w:r w:rsidRPr="00495D89">
        <w:rPr>
          <w:lang w:val="es-CL"/>
        </w:rPr>
        <w:br/>
        <w:t xml:space="preserve">Manuel Espíndola S., Diego Ardiles L., Jeison Peñuela A., Gustavo Sepúlveda M, Mauricio Maureira L., Albrecht </w:t>
      </w:r>
      <w:proofErr w:type="spellStart"/>
      <w:r w:rsidRPr="00495D89">
        <w:rPr>
          <w:lang w:val="es-CL"/>
        </w:rPr>
        <w:t>Krämer</w:t>
      </w:r>
      <w:proofErr w:type="spellEnd"/>
      <w:r w:rsidRPr="00495D89">
        <w:rPr>
          <w:lang w:val="es-CL"/>
        </w:rPr>
        <w:t xml:space="preserve"> S., Cristóbal Orellana G., Francisca Muñoz C., Emilio Hernández T., Mª Josefina Egaña D., Jonathan Rivero A., Claudia Oliva G.</w:t>
      </w:r>
      <w:r w:rsidRPr="00495D89">
        <w:rPr>
          <w:lang w:val="es-CL"/>
        </w:rPr>
        <w:br/>
        <w:t>Hospital DIPRECA, Universidad de Los Andes</w:t>
      </w:r>
    </w:p>
    <w:p w14:paraId="5A15C54F" w14:textId="77777777" w:rsidR="009F6462" w:rsidRPr="00495D89" w:rsidRDefault="00000000">
      <w:pPr>
        <w:rPr>
          <w:lang w:val="es-CL"/>
        </w:rPr>
      </w:pPr>
      <w:r w:rsidRPr="00495D89">
        <w:rPr>
          <w:lang w:val="es-CL"/>
        </w:rPr>
        <w:t xml:space="preserve">145. ALTERNATIVAS DE MANEJO EN AGOTAMIENTO DE ACCESO VASCULAR EN PACIENTES INSUFICIENTES RENALES </w:t>
      </w:r>
      <w:r w:rsidRPr="00495D89">
        <w:rPr>
          <w:lang w:val="es-CL"/>
        </w:rPr>
        <w:br/>
        <w:t xml:space="preserve">Sandra Osorio V.; Cristian Arriagada G.; Diego </w:t>
      </w:r>
      <w:proofErr w:type="spellStart"/>
      <w:r w:rsidRPr="00495D89">
        <w:rPr>
          <w:lang w:val="es-CL"/>
        </w:rPr>
        <w:t>Ardilez</w:t>
      </w:r>
      <w:proofErr w:type="spellEnd"/>
      <w:r w:rsidRPr="00495D89">
        <w:rPr>
          <w:lang w:val="es-CL"/>
        </w:rPr>
        <w:t xml:space="preserve"> L. ;  Raúl Muñoz M. ; Emilio Hernández </w:t>
      </w:r>
      <w:r w:rsidRPr="00495D89">
        <w:rPr>
          <w:lang w:val="es-CL"/>
        </w:rPr>
        <w:lastRenderedPageBreak/>
        <w:t xml:space="preserve">T.; Cristobal Orellana G.; Carolina González O.;  Roberto Aspeé A. ; E.U. Franklin Novoa J. </w:t>
      </w:r>
      <w:r w:rsidRPr="00495D89">
        <w:rPr>
          <w:lang w:val="es-CL"/>
        </w:rPr>
        <w:br/>
        <w:t xml:space="preserve">Clínica Colonial.  Universidad de los Andes </w:t>
      </w:r>
    </w:p>
    <w:p w14:paraId="103F52ED" w14:textId="77777777" w:rsidR="009F6462" w:rsidRPr="00495D89" w:rsidRDefault="00000000">
      <w:pPr>
        <w:rPr>
          <w:lang w:val="es-CL"/>
        </w:rPr>
      </w:pPr>
      <w:r w:rsidRPr="00495D89">
        <w:rPr>
          <w:lang w:val="es-CL"/>
        </w:rPr>
        <w:t>146. EMBOLECTOMÍAS POR ISQUEMIA AGUDA DE EXTREMIDADES INFERIORES, UN ANÁLISIS DE RESULTADOS EN UN HOSPITAL REGIONAL.</w:t>
      </w:r>
      <w:r w:rsidRPr="00495D89">
        <w:rPr>
          <w:lang w:val="es-CL"/>
        </w:rPr>
        <w:br/>
        <w:t xml:space="preserve">Carlos Corrales Zamora; Marcela Khamg Osorio; Camila Vallejo Escobar; Catalina Fernández Pizarro; Mónica Rondón Rodríguez; Jorge Cifuentes Carrasco; Giovanni </w:t>
      </w:r>
      <w:proofErr w:type="spellStart"/>
      <w:r w:rsidRPr="00495D89">
        <w:rPr>
          <w:lang w:val="es-CL"/>
        </w:rPr>
        <w:t>Ghisellini</w:t>
      </w:r>
      <w:proofErr w:type="spellEnd"/>
      <w:r w:rsidRPr="00495D89">
        <w:rPr>
          <w:lang w:val="es-CL"/>
        </w:rPr>
        <w:t xml:space="preserve"> Sandoval; Benigno Valda Careaga; María Fernanda Brito; Hugo Yáñez Moya.</w:t>
      </w:r>
      <w:r w:rsidRPr="00495D89">
        <w:rPr>
          <w:lang w:val="es-CL"/>
        </w:rPr>
        <w:br/>
        <w:t xml:space="preserve">Universidad de Antofagasta, Hospital Regional de Antofagasta. </w:t>
      </w:r>
    </w:p>
    <w:p w14:paraId="685CFECD" w14:textId="77777777" w:rsidR="009F6462" w:rsidRPr="00495D89" w:rsidRDefault="00000000">
      <w:pPr>
        <w:rPr>
          <w:lang w:val="es-CL"/>
        </w:rPr>
      </w:pPr>
      <w:r w:rsidRPr="00495D89">
        <w:rPr>
          <w:lang w:val="es-CL"/>
        </w:rPr>
        <w:t>147. ATERECTOMÍA ORBITAL PARA LA PREPARACIÓN DE VASO EN EL TRATAMIENTO ENDOVASCULAR DE LA ISQUEMIA CRÓNICA AMENAZANTE DE LA EXTREMIDAD</w:t>
      </w:r>
      <w:r w:rsidRPr="00495D89">
        <w:rPr>
          <w:lang w:val="es-CL"/>
        </w:rPr>
        <w:br/>
        <w:t xml:space="preserve">Manuel Espíndola S., Francisca Muñoz C., Diego Ardiles L., Jeison Peñuela A., Gustavo Sepúlveda M, Mauricio Maureira L., Albrecht </w:t>
      </w:r>
      <w:proofErr w:type="spellStart"/>
      <w:r w:rsidRPr="00495D89">
        <w:rPr>
          <w:lang w:val="es-CL"/>
        </w:rPr>
        <w:t>Krämer</w:t>
      </w:r>
      <w:proofErr w:type="spellEnd"/>
      <w:r w:rsidRPr="00495D89">
        <w:rPr>
          <w:lang w:val="es-CL"/>
        </w:rPr>
        <w:t xml:space="preserve"> S., Carolina Bonomo M., Cristóbal Orellana G., Emilio Hernández T., Mª Josefina Egaña D., Jonathan Rivero A., Claudia Oliva G.</w:t>
      </w:r>
      <w:r w:rsidRPr="00495D89">
        <w:rPr>
          <w:lang w:val="es-CL"/>
        </w:rPr>
        <w:br/>
        <w:t>Hospital DIPRECA, Universidad de Los Andes</w:t>
      </w:r>
    </w:p>
    <w:sectPr w:rsidR="009F6462" w:rsidRPr="00495D89"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2122647515">
    <w:abstractNumId w:val="8"/>
  </w:num>
  <w:num w:numId="2" w16cid:durableId="1465125140">
    <w:abstractNumId w:val="6"/>
  </w:num>
  <w:num w:numId="3" w16cid:durableId="1212226595">
    <w:abstractNumId w:val="5"/>
  </w:num>
  <w:num w:numId="4" w16cid:durableId="212230589">
    <w:abstractNumId w:val="4"/>
  </w:num>
  <w:num w:numId="5" w16cid:durableId="1139373003">
    <w:abstractNumId w:val="7"/>
  </w:num>
  <w:num w:numId="6" w16cid:durableId="482892943">
    <w:abstractNumId w:val="3"/>
  </w:num>
  <w:num w:numId="7" w16cid:durableId="454370652">
    <w:abstractNumId w:val="2"/>
  </w:num>
  <w:num w:numId="8" w16cid:durableId="1458180472">
    <w:abstractNumId w:val="1"/>
  </w:num>
  <w:num w:numId="9" w16cid:durableId="16531711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5074B"/>
    <w:rsid w:val="0029639D"/>
    <w:rsid w:val="00326F90"/>
    <w:rsid w:val="0032773D"/>
    <w:rsid w:val="00340F09"/>
    <w:rsid w:val="00460E36"/>
    <w:rsid w:val="00495D89"/>
    <w:rsid w:val="00560BD0"/>
    <w:rsid w:val="00601D13"/>
    <w:rsid w:val="00816C2F"/>
    <w:rsid w:val="009F6462"/>
    <w:rsid w:val="00A7237C"/>
    <w:rsid w:val="00A90EB3"/>
    <w:rsid w:val="00AA1D5E"/>
    <w:rsid w:val="00AA1D8D"/>
    <w:rsid w:val="00B47730"/>
    <w:rsid w:val="00CA64BE"/>
    <w:rsid w:val="00CB0664"/>
    <w:rsid w:val="00CB7E6D"/>
    <w:rsid w:val="00D71F7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F5A83F8"/>
  <w14:defaultImageDpi w14:val="300"/>
  <w15:docId w15:val="{992532AA-03F0-4B65-9483-CCD6A63B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23</Pages>
  <Words>7305</Words>
  <Characters>40180</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47391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Margarita Ferrer S.</cp:lastModifiedBy>
  <cp:revision>13</cp:revision>
  <dcterms:created xsi:type="dcterms:W3CDTF">2024-09-03T15:14:00Z</dcterms:created>
  <dcterms:modified xsi:type="dcterms:W3CDTF">2024-09-03T22:23:00Z</dcterms:modified>
  <cp:category/>
</cp:coreProperties>
</file>